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17" w:rsidRPr="00B9568B" w:rsidRDefault="00941317" w:rsidP="00B9568B">
      <w:pPr>
        <w:pStyle w:val="Tytu"/>
        <w:tabs>
          <w:tab w:val="left" w:pos="851"/>
        </w:tabs>
        <w:spacing w:line="48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e</w:t>
      </w:r>
    </w:p>
    <w:p w:rsidR="00941317" w:rsidRDefault="006B3C0D" w:rsidP="00E40B3D">
      <w:pPr>
        <w:pStyle w:val="Tytu"/>
        <w:numPr>
          <w:ilvl w:val="0"/>
          <w:numId w:val="27"/>
        </w:numPr>
        <w:tabs>
          <w:tab w:val="left" w:pos="426"/>
        </w:tabs>
        <w:spacing w:line="360" w:lineRule="auto"/>
        <w:ind w:left="851" w:hanging="425"/>
        <w:rPr>
          <w:noProof/>
          <w:color w:val="215868"/>
          <w:sz w:val="32"/>
          <w:szCs w:val="32"/>
        </w:rPr>
      </w:pPr>
      <w:r>
        <w:rPr>
          <w:noProof/>
          <w:color w:val="215868"/>
          <w:sz w:val="32"/>
          <w:szCs w:val="32"/>
        </w:rPr>
        <w:t>Masz siatkę graniastosłupa, wytnij, sklej i opisz go</w:t>
      </w:r>
      <w:r w:rsidR="00E40B3D">
        <w:rPr>
          <w:noProof/>
          <w:color w:val="215868"/>
          <w:sz w:val="32"/>
          <w:szCs w:val="32"/>
        </w:rPr>
        <w:t>:</w:t>
      </w:r>
    </w:p>
    <w:p w:rsidR="00E40B3D" w:rsidRPr="00E40B3D" w:rsidRDefault="00E40B3D" w:rsidP="00E40B3D">
      <w:pPr>
        <w:pStyle w:val="Akapitzlist"/>
        <w:numPr>
          <w:ilvl w:val="0"/>
          <w:numId w:val="29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 w:rsidRPr="00E40B3D"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  <w:t>podaj jego nazwę</w:t>
      </w:r>
    </w:p>
    <w:p w:rsidR="00E40B3D" w:rsidRPr="00E40B3D" w:rsidRDefault="00E40B3D" w:rsidP="00E40B3D">
      <w:pPr>
        <w:pStyle w:val="Akapitzlist"/>
        <w:numPr>
          <w:ilvl w:val="0"/>
          <w:numId w:val="29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 w:rsidRPr="00E40B3D"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  <w:t>wpisz wierzchołki graniastosłupa, zaczynając od wierzchołka A</w:t>
      </w:r>
    </w:p>
    <w:p w:rsidR="00E40B3D" w:rsidRPr="00E40B3D" w:rsidRDefault="00E40B3D" w:rsidP="00E40B3D">
      <w:pPr>
        <w:pStyle w:val="Akapitzlist"/>
        <w:numPr>
          <w:ilvl w:val="0"/>
          <w:numId w:val="29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 w:rsidRPr="00E40B3D"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  <w:t>podaj podstawy graniastosłupa</w:t>
      </w:r>
    </w:p>
    <w:p w:rsidR="00E40B3D" w:rsidRDefault="00E40B3D" w:rsidP="00E40B3D">
      <w:pPr>
        <w:pStyle w:val="Akapitzlist"/>
        <w:numPr>
          <w:ilvl w:val="0"/>
          <w:numId w:val="29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 w:rsidRPr="00E40B3D"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  <w:t>podaj ściany boczne graniastosłupa</w:t>
      </w:r>
    </w:p>
    <w:p w:rsidR="006B3C0D" w:rsidRDefault="006B3C0D" w:rsidP="00E40B3D">
      <w:pPr>
        <w:pStyle w:val="Akapitzlist"/>
        <w:numPr>
          <w:ilvl w:val="0"/>
          <w:numId w:val="29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  <w:t>zmierz potrzebne długości i oblicz pole całkowite</w:t>
      </w:r>
    </w:p>
    <w:p w:rsidR="00176CB7" w:rsidRPr="00176CB7" w:rsidRDefault="005318A0" w:rsidP="00176CB7">
      <w:p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>
        <w:rPr>
          <w:rFonts w:ascii="Cambria" w:eastAsia="Times New Roman" w:hAnsi="Cambria" w:cs="Cambria"/>
          <w:noProof/>
          <w:color w:val="215868"/>
          <w:kern w:val="28"/>
          <w:sz w:val="28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297180</wp:posOffset>
                </wp:positionV>
                <wp:extent cx="5358130" cy="5148837"/>
                <wp:effectExtent l="0" t="0" r="33020" b="13970"/>
                <wp:wrapNone/>
                <wp:docPr id="51" name="Grupa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8130" cy="5148837"/>
                          <a:chOff x="0" y="0"/>
                          <a:chExt cx="5358130" cy="5148837"/>
                        </a:xfrm>
                      </wpg:grpSpPr>
                      <wps:wsp>
                        <wps:cNvPr id="32" name="Prostokąt 32"/>
                        <wps:cNvSpPr/>
                        <wps:spPr>
                          <a:xfrm>
                            <a:off x="1531620" y="219075"/>
                            <a:ext cx="2328975" cy="49236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Łącznik prostoliniowy 33"/>
                        <wps:cNvCnPr/>
                        <wps:spPr>
                          <a:xfrm>
                            <a:off x="1531620" y="1209675"/>
                            <a:ext cx="232897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Łącznik prostoliniowy 34"/>
                        <wps:cNvCnPr/>
                        <wps:spPr>
                          <a:xfrm>
                            <a:off x="1531620" y="2190750"/>
                            <a:ext cx="232897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Łącznik prostoliniowy 35"/>
                        <wps:cNvCnPr/>
                        <wps:spPr>
                          <a:xfrm>
                            <a:off x="1541145" y="3181350"/>
                            <a:ext cx="232897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Łącznik prostoliniowy 36"/>
                        <wps:cNvCnPr/>
                        <wps:spPr>
                          <a:xfrm>
                            <a:off x="1531620" y="4171950"/>
                            <a:ext cx="232897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Pięciokąt foremny 37"/>
                        <wps:cNvSpPr/>
                        <wps:spPr>
                          <a:xfrm rot="1039929">
                            <a:off x="3769995" y="847725"/>
                            <a:ext cx="1588135" cy="1525270"/>
                          </a:xfrm>
                          <a:custGeom>
                            <a:avLst/>
                            <a:gdLst>
                              <a:gd name="connsiteX0" fmla="*/ 2 w 1572895"/>
                              <a:gd name="connsiteY0" fmla="*/ 582842 h 1525905"/>
                              <a:gd name="connsiteX1" fmla="*/ 786448 w 1572895"/>
                              <a:gd name="connsiteY1" fmla="*/ 0 h 1525905"/>
                              <a:gd name="connsiteX2" fmla="*/ 1572893 w 1572895"/>
                              <a:gd name="connsiteY2" fmla="*/ 582842 h 1525905"/>
                              <a:gd name="connsiteX3" fmla="*/ 1272498 w 1572895"/>
                              <a:gd name="connsiteY3" fmla="*/ 1525901 h 1525905"/>
                              <a:gd name="connsiteX4" fmla="*/ 300397 w 1572895"/>
                              <a:gd name="connsiteY4" fmla="*/ 1525901 h 1525905"/>
                              <a:gd name="connsiteX5" fmla="*/ 2 w 1572895"/>
                              <a:gd name="connsiteY5" fmla="*/ 582842 h 1525905"/>
                              <a:gd name="connsiteX0" fmla="*/ 0 w 1588470"/>
                              <a:gd name="connsiteY0" fmla="*/ 582842 h 1525901"/>
                              <a:gd name="connsiteX1" fmla="*/ 786446 w 1588470"/>
                              <a:gd name="connsiteY1" fmla="*/ 0 h 1525901"/>
                              <a:gd name="connsiteX2" fmla="*/ 1588470 w 1588470"/>
                              <a:gd name="connsiteY2" fmla="*/ 599034 h 1525901"/>
                              <a:gd name="connsiteX3" fmla="*/ 1272496 w 1588470"/>
                              <a:gd name="connsiteY3" fmla="*/ 1525901 h 1525901"/>
                              <a:gd name="connsiteX4" fmla="*/ 300395 w 1588470"/>
                              <a:gd name="connsiteY4" fmla="*/ 1525901 h 1525901"/>
                              <a:gd name="connsiteX5" fmla="*/ 0 w 1588470"/>
                              <a:gd name="connsiteY5" fmla="*/ 582842 h 1525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88470" h="1525901">
                                <a:moveTo>
                                  <a:pt x="0" y="582842"/>
                                </a:moveTo>
                                <a:lnTo>
                                  <a:pt x="786446" y="0"/>
                                </a:lnTo>
                                <a:lnTo>
                                  <a:pt x="1588470" y="599034"/>
                                </a:lnTo>
                                <a:lnTo>
                                  <a:pt x="1272496" y="1525901"/>
                                </a:lnTo>
                                <a:lnTo>
                                  <a:pt x="300395" y="1525901"/>
                                </a:lnTo>
                                <a:lnTo>
                                  <a:pt x="0" y="582842"/>
                                </a:lnTo>
                                <a:close/>
                              </a:path>
                            </a:pathLst>
                          </a:custGeom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Pięciokąt foremny 38"/>
                        <wps:cNvSpPr/>
                        <wps:spPr>
                          <a:xfrm rot="16200000">
                            <a:off x="-40005" y="933450"/>
                            <a:ext cx="1601470" cy="1521460"/>
                          </a:xfrm>
                          <a:prstGeom prst="pentagon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rapez 39"/>
                        <wps:cNvSpPr/>
                        <wps:spPr>
                          <a:xfrm>
                            <a:off x="1522095" y="0"/>
                            <a:ext cx="2334428" cy="219904"/>
                          </a:xfrm>
                          <a:custGeom>
                            <a:avLst/>
                            <a:gdLst>
                              <a:gd name="connsiteX0" fmla="*/ 0 w 1661160"/>
                              <a:gd name="connsiteY0" fmla="*/ 219710 h 219710"/>
                              <a:gd name="connsiteX1" fmla="*/ 54928 w 1661160"/>
                              <a:gd name="connsiteY1" fmla="*/ 0 h 219710"/>
                              <a:gd name="connsiteX2" fmla="*/ 1606233 w 1661160"/>
                              <a:gd name="connsiteY2" fmla="*/ 0 h 219710"/>
                              <a:gd name="connsiteX3" fmla="*/ 1661160 w 1661160"/>
                              <a:gd name="connsiteY3" fmla="*/ 219710 h 219710"/>
                              <a:gd name="connsiteX4" fmla="*/ 0 w 1661160"/>
                              <a:gd name="connsiteY4" fmla="*/ 219710 h 219710"/>
                              <a:gd name="connsiteX0" fmla="*/ 0 w 1986075"/>
                              <a:gd name="connsiteY0" fmla="*/ 219710 h 219807"/>
                              <a:gd name="connsiteX1" fmla="*/ 54928 w 1986075"/>
                              <a:gd name="connsiteY1" fmla="*/ 0 h 219807"/>
                              <a:gd name="connsiteX2" fmla="*/ 1606233 w 1986075"/>
                              <a:gd name="connsiteY2" fmla="*/ 0 h 219807"/>
                              <a:gd name="connsiteX3" fmla="*/ 1986075 w 1986075"/>
                              <a:gd name="connsiteY3" fmla="*/ 219807 h 219807"/>
                              <a:gd name="connsiteX4" fmla="*/ 0 w 1986075"/>
                              <a:gd name="connsiteY4" fmla="*/ 219710 h 219807"/>
                              <a:gd name="connsiteX0" fmla="*/ 0 w 2333604"/>
                              <a:gd name="connsiteY0" fmla="*/ 219807 h 219807"/>
                              <a:gd name="connsiteX1" fmla="*/ 402457 w 2333604"/>
                              <a:gd name="connsiteY1" fmla="*/ 0 h 219807"/>
                              <a:gd name="connsiteX2" fmla="*/ 1953762 w 2333604"/>
                              <a:gd name="connsiteY2" fmla="*/ 0 h 219807"/>
                              <a:gd name="connsiteX3" fmla="*/ 2333604 w 2333604"/>
                              <a:gd name="connsiteY3" fmla="*/ 219807 h 219807"/>
                              <a:gd name="connsiteX4" fmla="*/ 0 w 2333604"/>
                              <a:gd name="connsiteY4" fmla="*/ 219807 h 219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3604" h="219807">
                                <a:moveTo>
                                  <a:pt x="0" y="219807"/>
                                </a:moveTo>
                                <a:lnTo>
                                  <a:pt x="402457" y="0"/>
                                </a:lnTo>
                                <a:lnTo>
                                  <a:pt x="1953762" y="0"/>
                                </a:lnTo>
                                <a:lnTo>
                                  <a:pt x="2333604" y="219807"/>
                                </a:lnTo>
                                <a:lnTo>
                                  <a:pt x="0" y="21980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rapez 40"/>
                        <wps:cNvSpPr/>
                        <wps:spPr>
                          <a:xfrm rot="16200000">
                            <a:off x="922020" y="581025"/>
                            <a:ext cx="969010" cy="245549"/>
                          </a:xfrm>
                          <a:custGeom>
                            <a:avLst/>
                            <a:gdLst>
                              <a:gd name="connsiteX0" fmla="*/ 0 w 835025"/>
                              <a:gd name="connsiteY0" fmla="*/ 210820 h 210820"/>
                              <a:gd name="connsiteX1" fmla="*/ 52705 w 835025"/>
                              <a:gd name="connsiteY1" fmla="*/ 0 h 210820"/>
                              <a:gd name="connsiteX2" fmla="*/ 782320 w 835025"/>
                              <a:gd name="connsiteY2" fmla="*/ 0 h 210820"/>
                              <a:gd name="connsiteX3" fmla="*/ 835025 w 835025"/>
                              <a:gd name="connsiteY3" fmla="*/ 210820 h 210820"/>
                              <a:gd name="connsiteX4" fmla="*/ 0 w 835025"/>
                              <a:gd name="connsiteY4" fmla="*/ 210820 h 210820"/>
                              <a:gd name="connsiteX0" fmla="*/ 0 w 931860"/>
                              <a:gd name="connsiteY0" fmla="*/ 210820 h 219835"/>
                              <a:gd name="connsiteX1" fmla="*/ 52705 w 931860"/>
                              <a:gd name="connsiteY1" fmla="*/ 0 h 219835"/>
                              <a:gd name="connsiteX2" fmla="*/ 782320 w 931860"/>
                              <a:gd name="connsiteY2" fmla="*/ 0 h 219835"/>
                              <a:gd name="connsiteX3" fmla="*/ 931860 w 931860"/>
                              <a:gd name="connsiteY3" fmla="*/ 219835 h 219835"/>
                              <a:gd name="connsiteX4" fmla="*/ 0 w 931860"/>
                              <a:gd name="connsiteY4" fmla="*/ 210820 h 219835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82320 w 931860"/>
                              <a:gd name="connsiteY2" fmla="*/ 570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59642 w 931860"/>
                              <a:gd name="connsiteY2" fmla="*/ 312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5527 h 274542"/>
                              <a:gd name="connsiteX1" fmla="*/ 111456 w 931860"/>
                              <a:gd name="connsiteY1" fmla="*/ 0 h 274542"/>
                              <a:gd name="connsiteX2" fmla="*/ 759642 w 931860"/>
                              <a:gd name="connsiteY2" fmla="*/ 28907 h 274542"/>
                              <a:gd name="connsiteX3" fmla="*/ 931860 w 931860"/>
                              <a:gd name="connsiteY3" fmla="*/ 274542 h 274542"/>
                              <a:gd name="connsiteX4" fmla="*/ 0 w 931860"/>
                              <a:gd name="connsiteY4" fmla="*/ 265527 h 274542"/>
                              <a:gd name="connsiteX0" fmla="*/ 0 w 931860"/>
                              <a:gd name="connsiteY0" fmla="*/ 264494 h 273509"/>
                              <a:gd name="connsiteX1" fmla="*/ 120055 w 931860"/>
                              <a:gd name="connsiteY1" fmla="*/ 0 h 273509"/>
                              <a:gd name="connsiteX2" fmla="*/ 759642 w 931860"/>
                              <a:gd name="connsiteY2" fmla="*/ 27874 h 273509"/>
                              <a:gd name="connsiteX3" fmla="*/ 931860 w 931860"/>
                              <a:gd name="connsiteY3" fmla="*/ 273509 h 273509"/>
                              <a:gd name="connsiteX4" fmla="*/ 0 w 931860"/>
                              <a:gd name="connsiteY4" fmla="*/ 264494 h 273509"/>
                              <a:gd name="connsiteX0" fmla="*/ 0 w 969137"/>
                              <a:gd name="connsiteY0" fmla="*/ 269986 h 273509"/>
                              <a:gd name="connsiteX1" fmla="*/ 157332 w 969137"/>
                              <a:gd name="connsiteY1" fmla="*/ 0 h 273509"/>
                              <a:gd name="connsiteX2" fmla="*/ 796919 w 969137"/>
                              <a:gd name="connsiteY2" fmla="*/ 27874 h 273509"/>
                              <a:gd name="connsiteX3" fmla="*/ 969137 w 969137"/>
                              <a:gd name="connsiteY3" fmla="*/ 273509 h 273509"/>
                              <a:gd name="connsiteX4" fmla="*/ 0 w 969137"/>
                              <a:gd name="connsiteY4" fmla="*/ 269986 h 273509"/>
                              <a:gd name="connsiteX0" fmla="*/ 0 w 969140"/>
                              <a:gd name="connsiteY0" fmla="*/ 263532 h 273509"/>
                              <a:gd name="connsiteX1" fmla="*/ 157335 w 969140"/>
                              <a:gd name="connsiteY1" fmla="*/ 0 h 273509"/>
                              <a:gd name="connsiteX2" fmla="*/ 796922 w 969140"/>
                              <a:gd name="connsiteY2" fmla="*/ 27874 h 273509"/>
                              <a:gd name="connsiteX3" fmla="*/ 969140 w 969140"/>
                              <a:gd name="connsiteY3" fmla="*/ 273509 h 273509"/>
                              <a:gd name="connsiteX4" fmla="*/ 0 w 969140"/>
                              <a:gd name="connsiteY4" fmla="*/ 263532 h 273509"/>
                              <a:gd name="connsiteX0" fmla="*/ 0 w 969140"/>
                              <a:gd name="connsiteY0" fmla="*/ 243477 h 253454"/>
                              <a:gd name="connsiteX1" fmla="*/ 154466 w 969140"/>
                              <a:gd name="connsiteY1" fmla="*/ 0 h 253454"/>
                              <a:gd name="connsiteX2" fmla="*/ 796922 w 969140"/>
                              <a:gd name="connsiteY2" fmla="*/ 7819 h 253454"/>
                              <a:gd name="connsiteX3" fmla="*/ 969140 w 969140"/>
                              <a:gd name="connsiteY3" fmla="*/ 253454 h 253454"/>
                              <a:gd name="connsiteX4" fmla="*/ 0 w 969140"/>
                              <a:gd name="connsiteY4" fmla="*/ 243477 h 253454"/>
                              <a:gd name="connsiteX0" fmla="*/ 0 w 969140"/>
                              <a:gd name="connsiteY0" fmla="*/ 243475 h 253452"/>
                              <a:gd name="connsiteX1" fmla="*/ 148750 w 969140"/>
                              <a:gd name="connsiteY1" fmla="*/ 0 h 253452"/>
                              <a:gd name="connsiteX2" fmla="*/ 796922 w 969140"/>
                              <a:gd name="connsiteY2" fmla="*/ 7817 h 253452"/>
                              <a:gd name="connsiteX3" fmla="*/ 969140 w 969140"/>
                              <a:gd name="connsiteY3" fmla="*/ 253452 h 253452"/>
                              <a:gd name="connsiteX4" fmla="*/ 0 w 969140"/>
                              <a:gd name="connsiteY4" fmla="*/ 243475 h 253452"/>
                              <a:gd name="connsiteX0" fmla="*/ 0 w 969140"/>
                              <a:gd name="connsiteY0" fmla="*/ 243476 h 253453"/>
                              <a:gd name="connsiteX1" fmla="*/ 145884 w 969140"/>
                              <a:gd name="connsiteY1" fmla="*/ 0 h 253453"/>
                              <a:gd name="connsiteX2" fmla="*/ 796922 w 969140"/>
                              <a:gd name="connsiteY2" fmla="*/ 7818 h 253453"/>
                              <a:gd name="connsiteX3" fmla="*/ 969140 w 969140"/>
                              <a:gd name="connsiteY3" fmla="*/ 253453 h 253453"/>
                              <a:gd name="connsiteX4" fmla="*/ 0 w 969140"/>
                              <a:gd name="connsiteY4" fmla="*/ 243476 h 253453"/>
                              <a:gd name="connsiteX0" fmla="*/ 0 w 969140"/>
                              <a:gd name="connsiteY0" fmla="*/ 235658 h 245635"/>
                              <a:gd name="connsiteX1" fmla="*/ 131550 w 969140"/>
                              <a:gd name="connsiteY1" fmla="*/ 9429 h 245635"/>
                              <a:gd name="connsiteX2" fmla="*/ 796922 w 969140"/>
                              <a:gd name="connsiteY2" fmla="*/ 0 h 245635"/>
                              <a:gd name="connsiteX3" fmla="*/ 969140 w 969140"/>
                              <a:gd name="connsiteY3" fmla="*/ 245635 h 245635"/>
                              <a:gd name="connsiteX4" fmla="*/ 0 w 969140"/>
                              <a:gd name="connsiteY4" fmla="*/ 235658 h 245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9140" h="245635">
                                <a:moveTo>
                                  <a:pt x="0" y="235658"/>
                                </a:moveTo>
                                <a:lnTo>
                                  <a:pt x="131550" y="9429"/>
                                </a:lnTo>
                                <a:lnTo>
                                  <a:pt x="796922" y="0"/>
                                </a:lnTo>
                                <a:lnTo>
                                  <a:pt x="969140" y="245635"/>
                                </a:lnTo>
                                <a:lnTo>
                                  <a:pt x="0" y="2356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rapez 40"/>
                        <wps:cNvSpPr/>
                        <wps:spPr>
                          <a:xfrm rot="16200000">
                            <a:off x="922020" y="2552700"/>
                            <a:ext cx="969010" cy="245549"/>
                          </a:xfrm>
                          <a:custGeom>
                            <a:avLst/>
                            <a:gdLst>
                              <a:gd name="connsiteX0" fmla="*/ 0 w 835025"/>
                              <a:gd name="connsiteY0" fmla="*/ 210820 h 210820"/>
                              <a:gd name="connsiteX1" fmla="*/ 52705 w 835025"/>
                              <a:gd name="connsiteY1" fmla="*/ 0 h 210820"/>
                              <a:gd name="connsiteX2" fmla="*/ 782320 w 835025"/>
                              <a:gd name="connsiteY2" fmla="*/ 0 h 210820"/>
                              <a:gd name="connsiteX3" fmla="*/ 835025 w 835025"/>
                              <a:gd name="connsiteY3" fmla="*/ 210820 h 210820"/>
                              <a:gd name="connsiteX4" fmla="*/ 0 w 835025"/>
                              <a:gd name="connsiteY4" fmla="*/ 210820 h 210820"/>
                              <a:gd name="connsiteX0" fmla="*/ 0 w 931860"/>
                              <a:gd name="connsiteY0" fmla="*/ 210820 h 219835"/>
                              <a:gd name="connsiteX1" fmla="*/ 52705 w 931860"/>
                              <a:gd name="connsiteY1" fmla="*/ 0 h 219835"/>
                              <a:gd name="connsiteX2" fmla="*/ 782320 w 931860"/>
                              <a:gd name="connsiteY2" fmla="*/ 0 h 219835"/>
                              <a:gd name="connsiteX3" fmla="*/ 931860 w 931860"/>
                              <a:gd name="connsiteY3" fmla="*/ 219835 h 219835"/>
                              <a:gd name="connsiteX4" fmla="*/ 0 w 931860"/>
                              <a:gd name="connsiteY4" fmla="*/ 210820 h 219835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82320 w 931860"/>
                              <a:gd name="connsiteY2" fmla="*/ 570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59642 w 931860"/>
                              <a:gd name="connsiteY2" fmla="*/ 312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5527 h 274542"/>
                              <a:gd name="connsiteX1" fmla="*/ 111456 w 931860"/>
                              <a:gd name="connsiteY1" fmla="*/ 0 h 274542"/>
                              <a:gd name="connsiteX2" fmla="*/ 759642 w 931860"/>
                              <a:gd name="connsiteY2" fmla="*/ 28907 h 274542"/>
                              <a:gd name="connsiteX3" fmla="*/ 931860 w 931860"/>
                              <a:gd name="connsiteY3" fmla="*/ 274542 h 274542"/>
                              <a:gd name="connsiteX4" fmla="*/ 0 w 931860"/>
                              <a:gd name="connsiteY4" fmla="*/ 265527 h 274542"/>
                              <a:gd name="connsiteX0" fmla="*/ 0 w 931860"/>
                              <a:gd name="connsiteY0" fmla="*/ 264494 h 273509"/>
                              <a:gd name="connsiteX1" fmla="*/ 120055 w 931860"/>
                              <a:gd name="connsiteY1" fmla="*/ 0 h 273509"/>
                              <a:gd name="connsiteX2" fmla="*/ 759642 w 931860"/>
                              <a:gd name="connsiteY2" fmla="*/ 27874 h 273509"/>
                              <a:gd name="connsiteX3" fmla="*/ 931860 w 931860"/>
                              <a:gd name="connsiteY3" fmla="*/ 273509 h 273509"/>
                              <a:gd name="connsiteX4" fmla="*/ 0 w 931860"/>
                              <a:gd name="connsiteY4" fmla="*/ 264494 h 273509"/>
                              <a:gd name="connsiteX0" fmla="*/ 0 w 969137"/>
                              <a:gd name="connsiteY0" fmla="*/ 269986 h 273509"/>
                              <a:gd name="connsiteX1" fmla="*/ 157332 w 969137"/>
                              <a:gd name="connsiteY1" fmla="*/ 0 h 273509"/>
                              <a:gd name="connsiteX2" fmla="*/ 796919 w 969137"/>
                              <a:gd name="connsiteY2" fmla="*/ 27874 h 273509"/>
                              <a:gd name="connsiteX3" fmla="*/ 969137 w 969137"/>
                              <a:gd name="connsiteY3" fmla="*/ 273509 h 273509"/>
                              <a:gd name="connsiteX4" fmla="*/ 0 w 969137"/>
                              <a:gd name="connsiteY4" fmla="*/ 269986 h 273509"/>
                              <a:gd name="connsiteX0" fmla="*/ 0 w 969140"/>
                              <a:gd name="connsiteY0" fmla="*/ 263532 h 273509"/>
                              <a:gd name="connsiteX1" fmla="*/ 157335 w 969140"/>
                              <a:gd name="connsiteY1" fmla="*/ 0 h 273509"/>
                              <a:gd name="connsiteX2" fmla="*/ 796922 w 969140"/>
                              <a:gd name="connsiteY2" fmla="*/ 27874 h 273509"/>
                              <a:gd name="connsiteX3" fmla="*/ 969140 w 969140"/>
                              <a:gd name="connsiteY3" fmla="*/ 273509 h 273509"/>
                              <a:gd name="connsiteX4" fmla="*/ 0 w 969140"/>
                              <a:gd name="connsiteY4" fmla="*/ 263532 h 273509"/>
                              <a:gd name="connsiteX0" fmla="*/ 0 w 969140"/>
                              <a:gd name="connsiteY0" fmla="*/ 243477 h 253454"/>
                              <a:gd name="connsiteX1" fmla="*/ 154466 w 969140"/>
                              <a:gd name="connsiteY1" fmla="*/ 0 h 253454"/>
                              <a:gd name="connsiteX2" fmla="*/ 796922 w 969140"/>
                              <a:gd name="connsiteY2" fmla="*/ 7819 h 253454"/>
                              <a:gd name="connsiteX3" fmla="*/ 969140 w 969140"/>
                              <a:gd name="connsiteY3" fmla="*/ 253454 h 253454"/>
                              <a:gd name="connsiteX4" fmla="*/ 0 w 969140"/>
                              <a:gd name="connsiteY4" fmla="*/ 243477 h 253454"/>
                              <a:gd name="connsiteX0" fmla="*/ 0 w 969140"/>
                              <a:gd name="connsiteY0" fmla="*/ 243475 h 253452"/>
                              <a:gd name="connsiteX1" fmla="*/ 148750 w 969140"/>
                              <a:gd name="connsiteY1" fmla="*/ 0 h 253452"/>
                              <a:gd name="connsiteX2" fmla="*/ 796922 w 969140"/>
                              <a:gd name="connsiteY2" fmla="*/ 7817 h 253452"/>
                              <a:gd name="connsiteX3" fmla="*/ 969140 w 969140"/>
                              <a:gd name="connsiteY3" fmla="*/ 253452 h 253452"/>
                              <a:gd name="connsiteX4" fmla="*/ 0 w 969140"/>
                              <a:gd name="connsiteY4" fmla="*/ 243475 h 253452"/>
                              <a:gd name="connsiteX0" fmla="*/ 0 w 969140"/>
                              <a:gd name="connsiteY0" fmla="*/ 243476 h 253453"/>
                              <a:gd name="connsiteX1" fmla="*/ 145884 w 969140"/>
                              <a:gd name="connsiteY1" fmla="*/ 0 h 253453"/>
                              <a:gd name="connsiteX2" fmla="*/ 796922 w 969140"/>
                              <a:gd name="connsiteY2" fmla="*/ 7818 h 253453"/>
                              <a:gd name="connsiteX3" fmla="*/ 969140 w 969140"/>
                              <a:gd name="connsiteY3" fmla="*/ 253453 h 253453"/>
                              <a:gd name="connsiteX4" fmla="*/ 0 w 969140"/>
                              <a:gd name="connsiteY4" fmla="*/ 243476 h 253453"/>
                              <a:gd name="connsiteX0" fmla="*/ 0 w 969140"/>
                              <a:gd name="connsiteY0" fmla="*/ 235658 h 245635"/>
                              <a:gd name="connsiteX1" fmla="*/ 131550 w 969140"/>
                              <a:gd name="connsiteY1" fmla="*/ 9429 h 245635"/>
                              <a:gd name="connsiteX2" fmla="*/ 796922 w 969140"/>
                              <a:gd name="connsiteY2" fmla="*/ 0 h 245635"/>
                              <a:gd name="connsiteX3" fmla="*/ 969140 w 969140"/>
                              <a:gd name="connsiteY3" fmla="*/ 245635 h 245635"/>
                              <a:gd name="connsiteX4" fmla="*/ 0 w 969140"/>
                              <a:gd name="connsiteY4" fmla="*/ 235658 h 245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9140" h="245635">
                                <a:moveTo>
                                  <a:pt x="0" y="235658"/>
                                </a:moveTo>
                                <a:lnTo>
                                  <a:pt x="131550" y="9429"/>
                                </a:lnTo>
                                <a:lnTo>
                                  <a:pt x="796922" y="0"/>
                                </a:lnTo>
                                <a:lnTo>
                                  <a:pt x="969140" y="245635"/>
                                </a:lnTo>
                                <a:lnTo>
                                  <a:pt x="0" y="2356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rapez 40"/>
                        <wps:cNvSpPr/>
                        <wps:spPr>
                          <a:xfrm rot="16200000">
                            <a:off x="912495" y="3533775"/>
                            <a:ext cx="991138" cy="242244"/>
                          </a:xfrm>
                          <a:custGeom>
                            <a:avLst/>
                            <a:gdLst>
                              <a:gd name="connsiteX0" fmla="*/ 0 w 835025"/>
                              <a:gd name="connsiteY0" fmla="*/ 210820 h 210820"/>
                              <a:gd name="connsiteX1" fmla="*/ 52705 w 835025"/>
                              <a:gd name="connsiteY1" fmla="*/ 0 h 210820"/>
                              <a:gd name="connsiteX2" fmla="*/ 782320 w 835025"/>
                              <a:gd name="connsiteY2" fmla="*/ 0 h 210820"/>
                              <a:gd name="connsiteX3" fmla="*/ 835025 w 835025"/>
                              <a:gd name="connsiteY3" fmla="*/ 210820 h 210820"/>
                              <a:gd name="connsiteX4" fmla="*/ 0 w 835025"/>
                              <a:gd name="connsiteY4" fmla="*/ 210820 h 210820"/>
                              <a:gd name="connsiteX0" fmla="*/ 0 w 931860"/>
                              <a:gd name="connsiteY0" fmla="*/ 210820 h 219835"/>
                              <a:gd name="connsiteX1" fmla="*/ 52705 w 931860"/>
                              <a:gd name="connsiteY1" fmla="*/ 0 h 219835"/>
                              <a:gd name="connsiteX2" fmla="*/ 782320 w 931860"/>
                              <a:gd name="connsiteY2" fmla="*/ 0 h 219835"/>
                              <a:gd name="connsiteX3" fmla="*/ 931860 w 931860"/>
                              <a:gd name="connsiteY3" fmla="*/ 219835 h 219835"/>
                              <a:gd name="connsiteX4" fmla="*/ 0 w 931860"/>
                              <a:gd name="connsiteY4" fmla="*/ 210820 h 219835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82320 w 931860"/>
                              <a:gd name="connsiteY2" fmla="*/ 570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59642 w 931860"/>
                              <a:gd name="connsiteY2" fmla="*/ 312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5527 h 274542"/>
                              <a:gd name="connsiteX1" fmla="*/ 111456 w 931860"/>
                              <a:gd name="connsiteY1" fmla="*/ 0 h 274542"/>
                              <a:gd name="connsiteX2" fmla="*/ 759642 w 931860"/>
                              <a:gd name="connsiteY2" fmla="*/ 28907 h 274542"/>
                              <a:gd name="connsiteX3" fmla="*/ 931860 w 931860"/>
                              <a:gd name="connsiteY3" fmla="*/ 274542 h 274542"/>
                              <a:gd name="connsiteX4" fmla="*/ 0 w 931860"/>
                              <a:gd name="connsiteY4" fmla="*/ 265527 h 274542"/>
                              <a:gd name="connsiteX0" fmla="*/ 0 w 931860"/>
                              <a:gd name="connsiteY0" fmla="*/ 264494 h 273509"/>
                              <a:gd name="connsiteX1" fmla="*/ 120055 w 931860"/>
                              <a:gd name="connsiteY1" fmla="*/ 0 h 273509"/>
                              <a:gd name="connsiteX2" fmla="*/ 759642 w 931860"/>
                              <a:gd name="connsiteY2" fmla="*/ 27874 h 273509"/>
                              <a:gd name="connsiteX3" fmla="*/ 931860 w 931860"/>
                              <a:gd name="connsiteY3" fmla="*/ 273509 h 273509"/>
                              <a:gd name="connsiteX4" fmla="*/ 0 w 931860"/>
                              <a:gd name="connsiteY4" fmla="*/ 264494 h 273509"/>
                              <a:gd name="connsiteX0" fmla="*/ 0 w 969137"/>
                              <a:gd name="connsiteY0" fmla="*/ 269986 h 273509"/>
                              <a:gd name="connsiteX1" fmla="*/ 157332 w 969137"/>
                              <a:gd name="connsiteY1" fmla="*/ 0 h 273509"/>
                              <a:gd name="connsiteX2" fmla="*/ 796919 w 969137"/>
                              <a:gd name="connsiteY2" fmla="*/ 27874 h 273509"/>
                              <a:gd name="connsiteX3" fmla="*/ 969137 w 969137"/>
                              <a:gd name="connsiteY3" fmla="*/ 273509 h 273509"/>
                              <a:gd name="connsiteX4" fmla="*/ 0 w 969137"/>
                              <a:gd name="connsiteY4" fmla="*/ 269986 h 273509"/>
                              <a:gd name="connsiteX0" fmla="*/ 0 w 969140"/>
                              <a:gd name="connsiteY0" fmla="*/ 263532 h 273509"/>
                              <a:gd name="connsiteX1" fmla="*/ 157335 w 969140"/>
                              <a:gd name="connsiteY1" fmla="*/ 0 h 273509"/>
                              <a:gd name="connsiteX2" fmla="*/ 796922 w 969140"/>
                              <a:gd name="connsiteY2" fmla="*/ 27874 h 273509"/>
                              <a:gd name="connsiteX3" fmla="*/ 969140 w 969140"/>
                              <a:gd name="connsiteY3" fmla="*/ 273509 h 273509"/>
                              <a:gd name="connsiteX4" fmla="*/ 0 w 969140"/>
                              <a:gd name="connsiteY4" fmla="*/ 263532 h 273509"/>
                              <a:gd name="connsiteX0" fmla="*/ 0 w 969140"/>
                              <a:gd name="connsiteY0" fmla="*/ 243477 h 253454"/>
                              <a:gd name="connsiteX1" fmla="*/ 154466 w 969140"/>
                              <a:gd name="connsiteY1" fmla="*/ 0 h 253454"/>
                              <a:gd name="connsiteX2" fmla="*/ 796922 w 969140"/>
                              <a:gd name="connsiteY2" fmla="*/ 7819 h 253454"/>
                              <a:gd name="connsiteX3" fmla="*/ 969140 w 969140"/>
                              <a:gd name="connsiteY3" fmla="*/ 253454 h 253454"/>
                              <a:gd name="connsiteX4" fmla="*/ 0 w 969140"/>
                              <a:gd name="connsiteY4" fmla="*/ 243477 h 253454"/>
                              <a:gd name="connsiteX0" fmla="*/ 0 w 969140"/>
                              <a:gd name="connsiteY0" fmla="*/ 243475 h 253452"/>
                              <a:gd name="connsiteX1" fmla="*/ 148750 w 969140"/>
                              <a:gd name="connsiteY1" fmla="*/ 0 h 253452"/>
                              <a:gd name="connsiteX2" fmla="*/ 796922 w 969140"/>
                              <a:gd name="connsiteY2" fmla="*/ 7817 h 253452"/>
                              <a:gd name="connsiteX3" fmla="*/ 969140 w 969140"/>
                              <a:gd name="connsiteY3" fmla="*/ 253452 h 253452"/>
                              <a:gd name="connsiteX4" fmla="*/ 0 w 969140"/>
                              <a:gd name="connsiteY4" fmla="*/ 243475 h 253452"/>
                              <a:gd name="connsiteX0" fmla="*/ 0 w 969140"/>
                              <a:gd name="connsiteY0" fmla="*/ 243476 h 253453"/>
                              <a:gd name="connsiteX1" fmla="*/ 145884 w 969140"/>
                              <a:gd name="connsiteY1" fmla="*/ 0 h 253453"/>
                              <a:gd name="connsiteX2" fmla="*/ 796922 w 969140"/>
                              <a:gd name="connsiteY2" fmla="*/ 7818 h 253453"/>
                              <a:gd name="connsiteX3" fmla="*/ 969140 w 969140"/>
                              <a:gd name="connsiteY3" fmla="*/ 253453 h 253453"/>
                              <a:gd name="connsiteX4" fmla="*/ 0 w 969140"/>
                              <a:gd name="connsiteY4" fmla="*/ 243476 h 253453"/>
                              <a:gd name="connsiteX0" fmla="*/ 0 w 969140"/>
                              <a:gd name="connsiteY0" fmla="*/ 235658 h 245635"/>
                              <a:gd name="connsiteX1" fmla="*/ 131550 w 969140"/>
                              <a:gd name="connsiteY1" fmla="*/ 9429 h 245635"/>
                              <a:gd name="connsiteX2" fmla="*/ 796922 w 969140"/>
                              <a:gd name="connsiteY2" fmla="*/ 0 h 245635"/>
                              <a:gd name="connsiteX3" fmla="*/ 969140 w 969140"/>
                              <a:gd name="connsiteY3" fmla="*/ 245635 h 245635"/>
                              <a:gd name="connsiteX4" fmla="*/ 0 w 969140"/>
                              <a:gd name="connsiteY4" fmla="*/ 235658 h 245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9140" h="245635">
                                <a:moveTo>
                                  <a:pt x="0" y="235658"/>
                                </a:moveTo>
                                <a:lnTo>
                                  <a:pt x="131550" y="9429"/>
                                </a:lnTo>
                                <a:lnTo>
                                  <a:pt x="796922" y="0"/>
                                </a:lnTo>
                                <a:lnTo>
                                  <a:pt x="969140" y="245635"/>
                                </a:lnTo>
                                <a:lnTo>
                                  <a:pt x="0" y="2356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rapez 40"/>
                        <wps:cNvSpPr/>
                        <wps:spPr>
                          <a:xfrm rot="16200000">
                            <a:off x="912495" y="4524375"/>
                            <a:ext cx="991138" cy="242244"/>
                          </a:xfrm>
                          <a:custGeom>
                            <a:avLst/>
                            <a:gdLst>
                              <a:gd name="connsiteX0" fmla="*/ 0 w 835025"/>
                              <a:gd name="connsiteY0" fmla="*/ 210820 h 210820"/>
                              <a:gd name="connsiteX1" fmla="*/ 52705 w 835025"/>
                              <a:gd name="connsiteY1" fmla="*/ 0 h 210820"/>
                              <a:gd name="connsiteX2" fmla="*/ 782320 w 835025"/>
                              <a:gd name="connsiteY2" fmla="*/ 0 h 210820"/>
                              <a:gd name="connsiteX3" fmla="*/ 835025 w 835025"/>
                              <a:gd name="connsiteY3" fmla="*/ 210820 h 210820"/>
                              <a:gd name="connsiteX4" fmla="*/ 0 w 835025"/>
                              <a:gd name="connsiteY4" fmla="*/ 210820 h 210820"/>
                              <a:gd name="connsiteX0" fmla="*/ 0 w 931860"/>
                              <a:gd name="connsiteY0" fmla="*/ 210820 h 219835"/>
                              <a:gd name="connsiteX1" fmla="*/ 52705 w 931860"/>
                              <a:gd name="connsiteY1" fmla="*/ 0 h 219835"/>
                              <a:gd name="connsiteX2" fmla="*/ 782320 w 931860"/>
                              <a:gd name="connsiteY2" fmla="*/ 0 h 219835"/>
                              <a:gd name="connsiteX3" fmla="*/ 931860 w 931860"/>
                              <a:gd name="connsiteY3" fmla="*/ 219835 h 219835"/>
                              <a:gd name="connsiteX4" fmla="*/ 0 w 931860"/>
                              <a:gd name="connsiteY4" fmla="*/ 210820 h 219835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82320 w 931860"/>
                              <a:gd name="connsiteY2" fmla="*/ 570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59642 w 931860"/>
                              <a:gd name="connsiteY2" fmla="*/ 312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5527 h 274542"/>
                              <a:gd name="connsiteX1" fmla="*/ 111456 w 931860"/>
                              <a:gd name="connsiteY1" fmla="*/ 0 h 274542"/>
                              <a:gd name="connsiteX2" fmla="*/ 759642 w 931860"/>
                              <a:gd name="connsiteY2" fmla="*/ 28907 h 274542"/>
                              <a:gd name="connsiteX3" fmla="*/ 931860 w 931860"/>
                              <a:gd name="connsiteY3" fmla="*/ 274542 h 274542"/>
                              <a:gd name="connsiteX4" fmla="*/ 0 w 931860"/>
                              <a:gd name="connsiteY4" fmla="*/ 265527 h 274542"/>
                              <a:gd name="connsiteX0" fmla="*/ 0 w 931860"/>
                              <a:gd name="connsiteY0" fmla="*/ 264494 h 273509"/>
                              <a:gd name="connsiteX1" fmla="*/ 120055 w 931860"/>
                              <a:gd name="connsiteY1" fmla="*/ 0 h 273509"/>
                              <a:gd name="connsiteX2" fmla="*/ 759642 w 931860"/>
                              <a:gd name="connsiteY2" fmla="*/ 27874 h 273509"/>
                              <a:gd name="connsiteX3" fmla="*/ 931860 w 931860"/>
                              <a:gd name="connsiteY3" fmla="*/ 273509 h 273509"/>
                              <a:gd name="connsiteX4" fmla="*/ 0 w 931860"/>
                              <a:gd name="connsiteY4" fmla="*/ 264494 h 273509"/>
                              <a:gd name="connsiteX0" fmla="*/ 0 w 969137"/>
                              <a:gd name="connsiteY0" fmla="*/ 269986 h 273509"/>
                              <a:gd name="connsiteX1" fmla="*/ 157332 w 969137"/>
                              <a:gd name="connsiteY1" fmla="*/ 0 h 273509"/>
                              <a:gd name="connsiteX2" fmla="*/ 796919 w 969137"/>
                              <a:gd name="connsiteY2" fmla="*/ 27874 h 273509"/>
                              <a:gd name="connsiteX3" fmla="*/ 969137 w 969137"/>
                              <a:gd name="connsiteY3" fmla="*/ 273509 h 273509"/>
                              <a:gd name="connsiteX4" fmla="*/ 0 w 969137"/>
                              <a:gd name="connsiteY4" fmla="*/ 269986 h 273509"/>
                              <a:gd name="connsiteX0" fmla="*/ 0 w 969140"/>
                              <a:gd name="connsiteY0" fmla="*/ 263532 h 273509"/>
                              <a:gd name="connsiteX1" fmla="*/ 157335 w 969140"/>
                              <a:gd name="connsiteY1" fmla="*/ 0 h 273509"/>
                              <a:gd name="connsiteX2" fmla="*/ 796922 w 969140"/>
                              <a:gd name="connsiteY2" fmla="*/ 27874 h 273509"/>
                              <a:gd name="connsiteX3" fmla="*/ 969140 w 969140"/>
                              <a:gd name="connsiteY3" fmla="*/ 273509 h 273509"/>
                              <a:gd name="connsiteX4" fmla="*/ 0 w 969140"/>
                              <a:gd name="connsiteY4" fmla="*/ 263532 h 273509"/>
                              <a:gd name="connsiteX0" fmla="*/ 0 w 969140"/>
                              <a:gd name="connsiteY0" fmla="*/ 243477 h 253454"/>
                              <a:gd name="connsiteX1" fmla="*/ 154466 w 969140"/>
                              <a:gd name="connsiteY1" fmla="*/ 0 h 253454"/>
                              <a:gd name="connsiteX2" fmla="*/ 796922 w 969140"/>
                              <a:gd name="connsiteY2" fmla="*/ 7819 h 253454"/>
                              <a:gd name="connsiteX3" fmla="*/ 969140 w 969140"/>
                              <a:gd name="connsiteY3" fmla="*/ 253454 h 253454"/>
                              <a:gd name="connsiteX4" fmla="*/ 0 w 969140"/>
                              <a:gd name="connsiteY4" fmla="*/ 243477 h 253454"/>
                              <a:gd name="connsiteX0" fmla="*/ 0 w 969140"/>
                              <a:gd name="connsiteY0" fmla="*/ 243475 h 253452"/>
                              <a:gd name="connsiteX1" fmla="*/ 148750 w 969140"/>
                              <a:gd name="connsiteY1" fmla="*/ 0 h 253452"/>
                              <a:gd name="connsiteX2" fmla="*/ 796922 w 969140"/>
                              <a:gd name="connsiteY2" fmla="*/ 7817 h 253452"/>
                              <a:gd name="connsiteX3" fmla="*/ 969140 w 969140"/>
                              <a:gd name="connsiteY3" fmla="*/ 253452 h 253452"/>
                              <a:gd name="connsiteX4" fmla="*/ 0 w 969140"/>
                              <a:gd name="connsiteY4" fmla="*/ 243475 h 253452"/>
                              <a:gd name="connsiteX0" fmla="*/ 0 w 969140"/>
                              <a:gd name="connsiteY0" fmla="*/ 243476 h 253453"/>
                              <a:gd name="connsiteX1" fmla="*/ 145884 w 969140"/>
                              <a:gd name="connsiteY1" fmla="*/ 0 h 253453"/>
                              <a:gd name="connsiteX2" fmla="*/ 796922 w 969140"/>
                              <a:gd name="connsiteY2" fmla="*/ 7818 h 253453"/>
                              <a:gd name="connsiteX3" fmla="*/ 969140 w 969140"/>
                              <a:gd name="connsiteY3" fmla="*/ 253453 h 253453"/>
                              <a:gd name="connsiteX4" fmla="*/ 0 w 969140"/>
                              <a:gd name="connsiteY4" fmla="*/ 243476 h 253453"/>
                              <a:gd name="connsiteX0" fmla="*/ 0 w 969140"/>
                              <a:gd name="connsiteY0" fmla="*/ 235658 h 245635"/>
                              <a:gd name="connsiteX1" fmla="*/ 131550 w 969140"/>
                              <a:gd name="connsiteY1" fmla="*/ 9429 h 245635"/>
                              <a:gd name="connsiteX2" fmla="*/ 796922 w 969140"/>
                              <a:gd name="connsiteY2" fmla="*/ 0 h 245635"/>
                              <a:gd name="connsiteX3" fmla="*/ 969140 w 969140"/>
                              <a:gd name="connsiteY3" fmla="*/ 245635 h 245635"/>
                              <a:gd name="connsiteX4" fmla="*/ 0 w 969140"/>
                              <a:gd name="connsiteY4" fmla="*/ 235658 h 245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9140" h="245635">
                                <a:moveTo>
                                  <a:pt x="0" y="235658"/>
                                </a:moveTo>
                                <a:lnTo>
                                  <a:pt x="131550" y="9429"/>
                                </a:lnTo>
                                <a:lnTo>
                                  <a:pt x="796922" y="0"/>
                                </a:lnTo>
                                <a:lnTo>
                                  <a:pt x="969140" y="245635"/>
                                </a:lnTo>
                                <a:lnTo>
                                  <a:pt x="0" y="2356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rapez 40"/>
                        <wps:cNvSpPr/>
                        <wps:spPr>
                          <a:xfrm rot="16200000" flipV="1">
                            <a:off x="3484245" y="4552950"/>
                            <a:ext cx="969524" cy="222250"/>
                          </a:xfrm>
                          <a:custGeom>
                            <a:avLst/>
                            <a:gdLst>
                              <a:gd name="connsiteX0" fmla="*/ 0 w 835025"/>
                              <a:gd name="connsiteY0" fmla="*/ 210820 h 210820"/>
                              <a:gd name="connsiteX1" fmla="*/ 52705 w 835025"/>
                              <a:gd name="connsiteY1" fmla="*/ 0 h 210820"/>
                              <a:gd name="connsiteX2" fmla="*/ 782320 w 835025"/>
                              <a:gd name="connsiteY2" fmla="*/ 0 h 210820"/>
                              <a:gd name="connsiteX3" fmla="*/ 835025 w 835025"/>
                              <a:gd name="connsiteY3" fmla="*/ 210820 h 210820"/>
                              <a:gd name="connsiteX4" fmla="*/ 0 w 835025"/>
                              <a:gd name="connsiteY4" fmla="*/ 210820 h 210820"/>
                              <a:gd name="connsiteX0" fmla="*/ 0 w 931860"/>
                              <a:gd name="connsiteY0" fmla="*/ 210820 h 219835"/>
                              <a:gd name="connsiteX1" fmla="*/ 52705 w 931860"/>
                              <a:gd name="connsiteY1" fmla="*/ 0 h 219835"/>
                              <a:gd name="connsiteX2" fmla="*/ 782320 w 931860"/>
                              <a:gd name="connsiteY2" fmla="*/ 0 h 219835"/>
                              <a:gd name="connsiteX3" fmla="*/ 931860 w 931860"/>
                              <a:gd name="connsiteY3" fmla="*/ 219835 h 219835"/>
                              <a:gd name="connsiteX4" fmla="*/ 0 w 931860"/>
                              <a:gd name="connsiteY4" fmla="*/ 210820 h 219835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82320 w 931860"/>
                              <a:gd name="connsiteY2" fmla="*/ 570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59642 w 931860"/>
                              <a:gd name="connsiteY2" fmla="*/ 312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5527 h 274542"/>
                              <a:gd name="connsiteX1" fmla="*/ 111456 w 931860"/>
                              <a:gd name="connsiteY1" fmla="*/ 0 h 274542"/>
                              <a:gd name="connsiteX2" fmla="*/ 759642 w 931860"/>
                              <a:gd name="connsiteY2" fmla="*/ 28907 h 274542"/>
                              <a:gd name="connsiteX3" fmla="*/ 931860 w 931860"/>
                              <a:gd name="connsiteY3" fmla="*/ 274542 h 274542"/>
                              <a:gd name="connsiteX4" fmla="*/ 0 w 931860"/>
                              <a:gd name="connsiteY4" fmla="*/ 265527 h 274542"/>
                              <a:gd name="connsiteX0" fmla="*/ 0 w 931860"/>
                              <a:gd name="connsiteY0" fmla="*/ 264494 h 273509"/>
                              <a:gd name="connsiteX1" fmla="*/ 120055 w 931860"/>
                              <a:gd name="connsiteY1" fmla="*/ 0 h 273509"/>
                              <a:gd name="connsiteX2" fmla="*/ 759642 w 931860"/>
                              <a:gd name="connsiteY2" fmla="*/ 27874 h 273509"/>
                              <a:gd name="connsiteX3" fmla="*/ 931860 w 931860"/>
                              <a:gd name="connsiteY3" fmla="*/ 273509 h 273509"/>
                              <a:gd name="connsiteX4" fmla="*/ 0 w 931860"/>
                              <a:gd name="connsiteY4" fmla="*/ 264494 h 273509"/>
                              <a:gd name="connsiteX0" fmla="*/ 0 w 969137"/>
                              <a:gd name="connsiteY0" fmla="*/ 269986 h 273509"/>
                              <a:gd name="connsiteX1" fmla="*/ 157332 w 969137"/>
                              <a:gd name="connsiteY1" fmla="*/ 0 h 273509"/>
                              <a:gd name="connsiteX2" fmla="*/ 796919 w 969137"/>
                              <a:gd name="connsiteY2" fmla="*/ 27874 h 273509"/>
                              <a:gd name="connsiteX3" fmla="*/ 969137 w 969137"/>
                              <a:gd name="connsiteY3" fmla="*/ 273509 h 273509"/>
                              <a:gd name="connsiteX4" fmla="*/ 0 w 969137"/>
                              <a:gd name="connsiteY4" fmla="*/ 269986 h 273509"/>
                              <a:gd name="connsiteX0" fmla="*/ 0 w 969140"/>
                              <a:gd name="connsiteY0" fmla="*/ 263532 h 273509"/>
                              <a:gd name="connsiteX1" fmla="*/ 157335 w 969140"/>
                              <a:gd name="connsiteY1" fmla="*/ 0 h 273509"/>
                              <a:gd name="connsiteX2" fmla="*/ 796922 w 969140"/>
                              <a:gd name="connsiteY2" fmla="*/ 27874 h 273509"/>
                              <a:gd name="connsiteX3" fmla="*/ 969140 w 969140"/>
                              <a:gd name="connsiteY3" fmla="*/ 273509 h 273509"/>
                              <a:gd name="connsiteX4" fmla="*/ 0 w 969140"/>
                              <a:gd name="connsiteY4" fmla="*/ 263532 h 273509"/>
                              <a:gd name="connsiteX0" fmla="*/ 0 w 969140"/>
                              <a:gd name="connsiteY0" fmla="*/ 243477 h 253454"/>
                              <a:gd name="connsiteX1" fmla="*/ 154466 w 969140"/>
                              <a:gd name="connsiteY1" fmla="*/ 0 h 253454"/>
                              <a:gd name="connsiteX2" fmla="*/ 796922 w 969140"/>
                              <a:gd name="connsiteY2" fmla="*/ 7819 h 253454"/>
                              <a:gd name="connsiteX3" fmla="*/ 969140 w 969140"/>
                              <a:gd name="connsiteY3" fmla="*/ 253454 h 253454"/>
                              <a:gd name="connsiteX4" fmla="*/ 0 w 969140"/>
                              <a:gd name="connsiteY4" fmla="*/ 243477 h 253454"/>
                              <a:gd name="connsiteX0" fmla="*/ 0 w 969140"/>
                              <a:gd name="connsiteY0" fmla="*/ 243475 h 253452"/>
                              <a:gd name="connsiteX1" fmla="*/ 148750 w 969140"/>
                              <a:gd name="connsiteY1" fmla="*/ 0 h 253452"/>
                              <a:gd name="connsiteX2" fmla="*/ 796922 w 969140"/>
                              <a:gd name="connsiteY2" fmla="*/ 7817 h 253452"/>
                              <a:gd name="connsiteX3" fmla="*/ 969140 w 969140"/>
                              <a:gd name="connsiteY3" fmla="*/ 253452 h 253452"/>
                              <a:gd name="connsiteX4" fmla="*/ 0 w 969140"/>
                              <a:gd name="connsiteY4" fmla="*/ 243475 h 253452"/>
                              <a:gd name="connsiteX0" fmla="*/ 0 w 969140"/>
                              <a:gd name="connsiteY0" fmla="*/ 243476 h 253453"/>
                              <a:gd name="connsiteX1" fmla="*/ 145884 w 969140"/>
                              <a:gd name="connsiteY1" fmla="*/ 0 h 253453"/>
                              <a:gd name="connsiteX2" fmla="*/ 796922 w 969140"/>
                              <a:gd name="connsiteY2" fmla="*/ 7818 h 253453"/>
                              <a:gd name="connsiteX3" fmla="*/ 969140 w 969140"/>
                              <a:gd name="connsiteY3" fmla="*/ 253453 h 253453"/>
                              <a:gd name="connsiteX4" fmla="*/ 0 w 969140"/>
                              <a:gd name="connsiteY4" fmla="*/ 243476 h 253453"/>
                              <a:gd name="connsiteX0" fmla="*/ 0 w 969140"/>
                              <a:gd name="connsiteY0" fmla="*/ 235658 h 245635"/>
                              <a:gd name="connsiteX1" fmla="*/ 131550 w 969140"/>
                              <a:gd name="connsiteY1" fmla="*/ 9429 h 245635"/>
                              <a:gd name="connsiteX2" fmla="*/ 796922 w 969140"/>
                              <a:gd name="connsiteY2" fmla="*/ 0 h 245635"/>
                              <a:gd name="connsiteX3" fmla="*/ 969140 w 969140"/>
                              <a:gd name="connsiteY3" fmla="*/ 245635 h 245635"/>
                              <a:gd name="connsiteX4" fmla="*/ 0 w 969140"/>
                              <a:gd name="connsiteY4" fmla="*/ 235658 h 245635"/>
                              <a:gd name="connsiteX0" fmla="*/ 0 w 969140"/>
                              <a:gd name="connsiteY0" fmla="*/ 235659 h 245636"/>
                              <a:gd name="connsiteX1" fmla="*/ 145891 w 969140"/>
                              <a:gd name="connsiteY1" fmla="*/ 0 h 245636"/>
                              <a:gd name="connsiteX2" fmla="*/ 796922 w 969140"/>
                              <a:gd name="connsiteY2" fmla="*/ 1 h 245636"/>
                              <a:gd name="connsiteX3" fmla="*/ 969140 w 969140"/>
                              <a:gd name="connsiteY3" fmla="*/ 245636 h 245636"/>
                              <a:gd name="connsiteX4" fmla="*/ 0 w 969140"/>
                              <a:gd name="connsiteY4" fmla="*/ 235659 h 245636"/>
                              <a:gd name="connsiteX0" fmla="*/ 0 w 968210"/>
                              <a:gd name="connsiteY0" fmla="*/ 237326 h 245636"/>
                              <a:gd name="connsiteX1" fmla="*/ 144961 w 968210"/>
                              <a:gd name="connsiteY1" fmla="*/ 0 h 245636"/>
                              <a:gd name="connsiteX2" fmla="*/ 795992 w 968210"/>
                              <a:gd name="connsiteY2" fmla="*/ 1 h 245636"/>
                              <a:gd name="connsiteX3" fmla="*/ 968210 w 968210"/>
                              <a:gd name="connsiteY3" fmla="*/ 245636 h 245636"/>
                              <a:gd name="connsiteX4" fmla="*/ 0 w 968210"/>
                              <a:gd name="connsiteY4" fmla="*/ 237326 h 245636"/>
                              <a:gd name="connsiteX0" fmla="*/ 0 w 969995"/>
                              <a:gd name="connsiteY0" fmla="*/ 236975 h 245636"/>
                              <a:gd name="connsiteX1" fmla="*/ 146746 w 969995"/>
                              <a:gd name="connsiteY1" fmla="*/ 0 h 245636"/>
                              <a:gd name="connsiteX2" fmla="*/ 797777 w 969995"/>
                              <a:gd name="connsiteY2" fmla="*/ 1 h 245636"/>
                              <a:gd name="connsiteX3" fmla="*/ 969995 w 969995"/>
                              <a:gd name="connsiteY3" fmla="*/ 245636 h 245636"/>
                              <a:gd name="connsiteX4" fmla="*/ 0 w 969995"/>
                              <a:gd name="connsiteY4" fmla="*/ 236975 h 245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9995" h="245636">
                                <a:moveTo>
                                  <a:pt x="0" y="236975"/>
                                </a:moveTo>
                                <a:lnTo>
                                  <a:pt x="146746" y="0"/>
                                </a:lnTo>
                                <a:lnTo>
                                  <a:pt x="797777" y="1"/>
                                </a:lnTo>
                                <a:lnTo>
                                  <a:pt x="969995" y="245636"/>
                                </a:lnTo>
                                <a:lnTo>
                                  <a:pt x="0" y="236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rapez 40"/>
                        <wps:cNvSpPr/>
                        <wps:spPr>
                          <a:xfrm rot="16200000" flipV="1">
                            <a:off x="3484245" y="3552825"/>
                            <a:ext cx="968375" cy="222250"/>
                          </a:xfrm>
                          <a:custGeom>
                            <a:avLst/>
                            <a:gdLst>
                              <a:gd name="connsiteX0" fmla="*/ 0 w 835025"/>
                              <a:gd name="connsiteY0" fmla="*/ 210820 h 210820"/>
                              <a:gd name="connsiteX1" fmla="*/ 52705 w 835025"/>
                              <a:gd name="connsiteY1" fmla="*/ 0 h 210820"/>
                              <a:gd name="connsiteX2" fmla="*/ 782320 w 835025"/>
                              <a:gd name="connsiteY2" fmla="*/ 0 h 210820"/>
                              <a:gd name="connsiteX3" fmla="*/ 835025 w 835025"/>
                              <a:gd name="connsiteY3" fmla="*/ 210820 h 210820"/>
                              <a:gd name="connsiteX4" fmla="*/ 0 w 835025"/>
                              <a:gd name="connsiteY4" fmla="*/ 210820 h 210820"/>
                              <a:gd name="connsiteX0" fmla="*/ 0 w 931860"/>
                              <a:gd name="connsiteY0" fmla="*/ 210820 h 219835"/>
                              <a:gd name="connsiteX1" fmla="*/ 52705 w 931860"/>
                              <a:gd name="connsiteY1" fmla="*/ 0 h 219835"/>
                              <a:gd name="connsiteX2" fmla="*/ 782320 w 931860"/>
                              <a:gd name="connsiteY2" fmla="*/ 0 h 219835"/>
                              <a:gd name="connsiteX3" fmla="*/ 931860 w 931860"/>
                              <a:gd name="connsiteY3" fmla="*/ 219835 h 219835"/>
                              <a:gd name="connsiteX4" fmla="*/ 0 w 931860"/>
                              <a:gd name="connsiteY4" fmla="*/ 210820 h 219835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82320 w 931860"/>
                              <a:gd name="connsiteY2" fmla="*/ 570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59642 w 931860"/>
                              <a:gd name="connsiteY2" fmla="*/ 312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5527 h 274542"/>
                              <a:gd name="connsiteX1" fmla="*/ 111456 w 931860"/>
                              <a:gd name="connsiteY1" fmla="*/ 0 h 274542"/>
                              <a:gd name="connsiteX2" fmla="*/ 759642 w 931860"/>
                              <a:gd name="connsiteY2" fmla="*/ 28907 h 274542"/>
                              <a:gd name="connsiteX3" fmla="*/ 931860 w 931860"/>
                              <a:gd name="connsiteY3" fmla="*/ 274542 h 274542"/>
                              <a:gd name="connsiteX4" fmla="*/ 0 w 931860"/>
                              <a:gd name="connsiteY4" fmla="*/ 265527 h 274542"/>
                              <a:gd name="connsiteX0" fmla="*/ 0 w 931860"/>
                              <a:gd name="connsiteY0" fmla="*/ 264494 h 273509"/>
                              <a:gd name="connsiteX1" fmla="*/ 120055 w 931860"/>
                              <a:gd name="connsiteY1" fmla="*/ 0 h 273509"/>
                              <a:gd name="connsiteX2" fmla="*/ 759642 w 931860"/>
                              <a:gd name="connsiteY2" fmla="*/ 27874 h 273509"/>
                              <a:gd name="connsiteX3" fmla="*/ 931860 w 931860"/>
                              <a:gd name="connsiteY3" fmla="*/ 273509 h 273509"/>
                              <a:gd name="connsiteX4" fmla="*/ 0 w 931860"/>
                              <a:gd name="connsiteY4" fmla="*/ 264494 h 273509"/>
                              <a:gd name="connsiteX0" fmla="*/ 0 w 969137"/>
                              <a:gd name="connsiteY0" fmla="*/ 269986 h 273509"/>
                              <a:gd name="connsiteX1" fmla="*/ 157332 w 969137"/>
                              <a:gd name="connsiteY1" fmla="*/ 0 h 273509"/>
                              <a:gd name="connsiteX2" fmla="*/ 796919 w 969137"/>
                              <a:gd name="connsiteY2" fmla="*/ 27874 h 273509"/>
                              <a:gd name="connsiteX3" fmla="*/ 969137 w 969137"/>
                              <a:gd name="connsiteY3" fmla="*/ 273509 h 273509"/>
                              <a:gd name="connsiteX4" fmla="*/ 0 w 969137"/>
                              <a:gd name="connsiteY4" fmla="*/ 269986 h 273509"/>
                              <a:gd name="connsiteX0" fmla="*/ 0 w 969140"/>
                              <a:gd name="connsiteY0" fmla="*/ 263532 h 273509"/>
                              <a:gd name="connsiteX1" fmla="*/ 157335 w 969140"/>
                              <a:gd name="connsiteY1" fmla="*/ 0 h 273509"/>
                              <a:gd name="connsiteX2" fmla="*/ 796922 w 969140"/>
                              <a:gd name="connsiteY2" fmla="*/ 27874 h 273509"/>
                              <a:gd name="connsiteX3" fmla="*/ 969140 w 969140"/>
                              <a:gd name="connsiteY3" fmla="*/ 273509 h 273509"/>
                              <a:gd name="connsiteX4" fmla="*/ 0 w 969140"/>
                              <a:gd name="connsiteY4" fmla="*/ 263532 h 273509"/>
                              <a:gd name="connsiteX0" fmla="*/ 0 w 969140"/>
                              <a:gd name="connsiteY0" fmla="*/ 243477 h 253454"/>
                              <a:gd name="connsiteX1" fmla="*/ 154466 w 969140"/>
                              <a:gd name="connsiteY1" fmla="*/ 0 h 253454"/>
                              <a:gd name="connsiteX2" fmla="*/ 796922 w 969140"/>
                              <a:gd name="connsiteY2" fmla="*/ 7819 h 253454"/>
                              <a:gd name="connsiteX3" fmla="*/ 969140 w 969140"/>
                              <a:gd name="connsiteY3" fmla="*/ 253454 h 253454"/>
                              <a:gd name="connsiteX4" fmla="*/ 0 w 969140"/>
                              <a:gd name="connsiteY4" fmla="*/ 243477 h 253454"/>
                              <a:gd name="connsiteX0" fmla="*/ 0 w 969140"/>
                              <a:gd name="connsiteY0" fmla="*/ 243475 h 253452"/>
                              <a:gd name="connsiteX1" fmla="*/ 148750 w 969140"/>
                              <a:gd name="connsiteY1" fmla="*/ 0 h 253452"/>
                              <a:gd name="connsiteX2" fmla="*/ 796922 w 969140"/>
                              <a:gd name="connsiteY2" fmla="*/ 7817 h 253452"/>
                              <a:gd name="connsiteX3" fmla="*/ 969140 w 969140"/>
                              <a:gd name="connsiteY3" fmla="*/ 253452 h 253452"/>
                              <a:gd name="connsiteX4" fmla="*/ 0 w 969140"/>
                              <a:gd name="connsiteY4" fmla="*/ 243475 h 253452"/>
                              <a:gd name="connsiteX0" fmla="*/ 0 w 969140"/>
                              <a:gd name="connsiteY0" fmla="*/ 243476 h 253453"/>
                              <a:gd name="connsiteX1" fmla="*/ 145884 w 969140"/>
                              <a:gd name="connsiteY1" fmla="*/ 0 h 253453"/>
                              <a:gd name="connsiteX2" fmla="*/ 796922 w 969140"/>
                              <a:gd name="connsiteY2" fmla="*/ 7818 h 253453"/>
                              <a:gd name="connsiteX3" fmla="*/ 969140 w 969140"/>
                              <a:gd name="connsiteY3" fmla="*/ 253453 h 253453"/>
                              <a:gd name="connsiteX4" fmla="*/ 0 w 969140"/>
                              <a:gd name="connsiteY4" fmla="*/ 243476 h 253453"/>
                              <a:gd name="connsiteX0" fmla="*/ 0 w 969140"/>
                              <a:gd name="connsiteY0" fmla="*/ 235658 h 245635"/>
                              <a:gd name="connsiteX1" fmla="*/ 131550 w 969140"/>
                              <a:gd name="connsiteY1" fmla="*/ 9429 h 245635"/>
                              <a:gd name="connsiteX2" fmla="*/ 796922 w 969140"/>
                              <a:gd name="connsiteY2" fmla="*/ 0 h 245635"/>
                              <a:gd name="connsiteX3" fmla="*/ 969140 w 969140"/>
                              <a:gd name="connsiteY3" fmla="*/ 245635 h 245635"/>
                              <a:gd name="connsiteX4" fmla="*/ 0 w 969140"/>
                              <a:gd name="connsiteY4" fmla="*/ 235658 h 245635"/>
                              <a:gd name="connsiteX0" fmla="*/ 0 w 969140"/>
                              <a:gd name="connsiteY0" fmla="*/ 235659 h 245636"/>
                              <a:gd name="connsiteX1" fmla="*/ 145891 w 969140"/>
                              <a:gd name="connsiteY1" fmla="*/ 0 h 245636"/>
                              <a:gd name="connsiteX2" fmla="*/ 796922 w 969140"/>
                              <a:gd name="connsiteY2" fmla="*/ 1 h 245636"/>
                              <a:gd name="connsiteX3" fmla="*/ 969140 w 969140"/>
                              <a:gd name="connsiteY3" fmla="*/ 245636 h 245636"/>
                              <a:gd name="connsiteX4" fmla="*/ 0 w 969140"/>
                              <a:gd name="connsiteY4" fmla="*/ 235659 h 245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9140" h="245636">
                                <a:moveTo>
                                  <a:pt x="0" y="235659"/>
                                </a:moveTo>
                                <a:lnTo>
                                  <a:pt x="145891" y="0"/>
                                </a:lnTo>
                                <a:lnTo>
                                  <a:pt x="796922" y="1"/>
                                </a:lnTo>
                                <a:lnTo>
                                  <a:pt x="969140" y="245636"/>
                                </a:lnTo>
                                <a:lnTo>
                                  <a:pt x="0" y="2356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rapez 40"/>
                        <wps:cNvSpPr/>
                        <wps:spPr>
                          <a:xfrm rot="16200000" flipV="1">
                            <a:off x="3484245" y="2562225"/>
                            <a:ext cx="968784" cy="222252"/>
                          </a:xfrm>
                          <a:custGeom>
                            <a:avLst/>
                            <a:gdLst>
                              <a:gd name="connsiteX0" fmla="*/ 0 w 835025"/>
                              <a:gd name="connsiteY0" fmla="*/ 210820 h 210820"/>
                              <a:gd name="connsiteX1" fmla="*/ 52705 w 835025"/>
                              <a:gd name="connsiteY1" fmla="*/ 0 h 210820"/>
                              <a:gd name="connsiteX2" fmla="*/ 782320 w 835025"/>
                              <a:gd name="connsiteY2" fmla="*/ 0 h 210820"/>
                              <a:gd name="connsiteX3" fmla="*/ 835025 w 835025"/>
                              <a:gd name="connsiteY3" fmla="*/ 210820 h 210820"/>
                              <a:gd name="connsiteX4" fmla="*/ 0 w 835025"/>
                              <a:gd name="connsiteY4" fmla="*/ 210820 h 210820"/>
                              <a:gd name="connsiteX0" fmla="*/ 0 w 931860"/>
                              <a:gd name="connsiteY0" fmla="*/ 210820 h 219835"/>
                              <a:gd name="connsiteX1" fmla="*/ 52705 w 931860"/>
                              <a:gd name="connsiteY1" fmla="*/ 0 h 219835"/>
                              <a:gd name="connsiteX2" fmla="*/ 782320 w 931860"/>
                              <a:gd name="connsiteY2" fmla="*/ 0 h 219835"/>
                              <a:gd name="connsiteX3" fmla="*/ 931860 w 931860"/>
                              <a:gd name="connsiteY3" fmla="*/ 219835 h 219835"/>
                              <a:gd name="connsiteX4" fmla="*/ 0 w 931860"/>
                              <a:gd name="connsiteY4" fmla="*/ 210820 h 219835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82320 w 931860"/>
                              <a:gd name="connsiteY2" fmla="*/ 570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59642 w 931860"/>
                              <a:gd name="connsiteY2" fmla="*/ 312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5527 h 274542"/>
                              <a:gd name="connsiteX1" fmla="*/ 111456 w 931860"/>
                              <a:gd name="connsiteY1" fmla="*/ 0 h 274542"/>
                              <a:gd name="connsiteX2" fmla="*/ 759642 w 931860"/>
                              <a:gd name="connsiteY2" fmla="*/ 28907 h 274542"/>
                              <a:gd name="connsiteX3" fmla="*/ 931860 w 931860"/>
                              <a:gd name="connsiteY3" fmla="*/ 274542 h 274542"/>
                              <a:gd name="connsiteX4" fmla="*/ 0 w 931860"/>
                              <a:gd name="connsiteY4" fmla="*/ 265527 h 274542"/>
                              <a:gd name="connsiteX0" fmla="*/ 0 w 931860"/>
                              <a:gd name="connsiteY0" fmla="*/ 264494 h 273509"/>
                              <a:gd name="connsiteX1" fmla="*/ 120055 w 931860"/>
                              <a:gd name="connsiteY1" fmla="*/ 0 h 273509"/>
                              <a:gd name="connsiteX2" fmla="*/ 759642 w 931860"/>
                              <a:gd name="connsiteY2" fmla="*/ 27874 h 273509"/>
                              <a:gd name="connsiteX3" fmla="*/ 931860 w 931860"/>
                              <a:gd name="connsiteY3" fmla="*/ 273509 h 273509"/>
                              <a:gd name="connsiteX4" fmla="*/ 0 w 931860"/>
                              <a:gd name="connsiteY4" fmla="*/ 264494 h 273509"/>
                              <a:gd name="connsiteX0" fmla="*/ 0 w 969137"/>
                              <a:gd name="connsiteY0" fmla="*/ 269986 h 273509"/>
                              <a:gd name="connsiteX1" fmla="*/ 157332 w 969137"/>
                              <a:gd name="connsiteY1" fmla="*/ 0 h 273509"/>
                              <a:gd name="connsiteX2" fmla="*/ 796919 w 969137"/>
                              <a:gd name="connsiteY2" fmla="*/ 27874 h 273509"/>
                              <a:gd name="connsiteX3" fmla="*/ 969137 w 969137"/>
                              <a:gd name="connsiteY3" fmla="*/ 273509 h 273509"/>
                              <a:gd name="connsiteX4" fmla="*/ 0 w 969137"/>
                              <a:gd name="connsiteY4" fmla="*/ 269986 h 273509"/>
                              <a:gd name="connsiteX0" fmla="*/ 0 w 969140"/>
                              <a:gd name="connsiteY0" fmla="*/ 263532 h 273509"/>
                              <a:gd name="connsiteX1" fmla="*/ 157335 w 969140"/>
                              <a:gd name="connsiteY1" fmla="*/ 0 h 273509"/>
                              <a:gd name="connsiteX2" fmla="*/ 796922 w 969140"/>
                              <a:gd name="connsiteY2" fmla="*/ 27874 h 273509"/>
                              <a:gd name="connsiteX3" fmla="*/ 969140 w 969140"/>
                              <a:gd name="connsiteY3" fmla="*/ 273509 h 273509"/>
                              <a:gd name="connsiteX4" fmla="*/ 0 w 969140"/>
                              <a:gd name="connsiteY4" fmla="*/ 263532 h 273509"/>
                              <a:gd name="connsiteX0" fmla="*/ 0 w 969140"/>
                              <a:gd name="connsiteY0" fmla="*/ 243477 h 253454"/>
                              <a:gd name="connsiteX1" fmla="*/ 154466 w 969140"/>
                              <a:gd name="connsiteY1" fmla="*/ 0 h 253454"/>
                              <a:gd name="connsiteX2" fmla="*/ 796922 w 969140"/>
                              <a:gd name="connsiteY2" fmla="*/ 7819 h 253454"/>
                              <a:gd name="connsiteX3" fmla="*/ 969140 w 969140"/>
                              <a:gd name="connsiteY3" fmla="*/ 253454 h 253454"/>
                              <a:gd name="connsiteX4" fmla="*/ 0 w 969140"/>
                              <a:gd name="connsiteY4" fmla="*/ 243477 h 253454"/>
                              <a:gd name="connsiteX0" fmla="*/ 0 w 969140"/>
                              <a:gd name="connsiteY0" fmla="*/ 243475 h 253452"/>
                              <a:gd name="connsiteX1" fmla="*/ 148750 w 969140"/>
                              <a:gd name="connsiteY1" fmla="*/ 0 h 253452"/>
                              <a:gd name="connsiteX2" fmla="*/ 796922 w 969140"/>
                              <a:gd name="connsiteY2" fmla="*/ 7817 h 253452"/>
                              <a:gd name="connsiteX3" fmla="*/ 969140 w 969140"/>
                              <a:gd name="connsiteY3" fmla="*/ 253452 h 253452"/>
                              <a:gd name="connsiteX4" fmla="*/ 0 w 969140"/>
                              <a:gd name="connsiteY4" fmla="*/ 243475 h 253452"/>
                              <a:gd name="connsiteX0" fmla="*/ 0 w 969140"/>
                              <a:gd name="connsiteY0" fmla="*/ 243476 h 253453"/>
                              <a:gd name="connsiteX1" fmla="*/ 145884 w 969140"/>
                              <a:gd name="connsiteY1" fmla="*/ 0 h 253453"/>
                              <a:gd name="connsiteX2" fmla="*/ 796922 w 969140"/>
                              <a:gd name="connsiteY2" fmla="*/ 7818 h 253453"/>
                              <a:gd name="connsiteX3" fmla="*/ 969140 w 969140"/>
                              <a:gd name="connsiteY3" fmla="*/ 253453 h 253453"/>
                              <a:gd name="connsiteX4" fmla="*/ 0 w 969140"/>
                              <a:gd name="connsiteY4" fmla="*/ 243476 h 253453"/>
                              <a:gd name="connsiteX0" fmla="*/ 0 w 969140"/>
                              <a:gd name="connsiteY0" fmla="*/ 235658 h 245635"/>
                              <a:gd name="connsiteX1" fmla="*/ 131550 w 969140"/>
                              <a:gd name="connsiteY1" fmla="*/ 9429 h 245635"/>
                              <a:gd name="connsiteX2" fmla="*/ 796922 w 969140"/>
                              <a:gd name="connsiteY2" fmla="*/ 0 h 245635"/>
                              <a:gd name="connsiteX3" fmla="*/ 969140 w 969140"/>
                              <a:gd name="connsiteY3" fmla="*/ 245635 h 245635"/>
                              <a:gd name="connsiteX4" fmla="*/ 0 w 969140"/>
                              <a:gd name="connsiteY4" fmla="*/ 235658 h 245635"/>
                              <a:gd name="connsiteX0" fmla="*/ 0 w 969140"/>
                              <a:gd name="connsiteY0" fmla="*/ 235659 h 245636"/>
                              <a:gd name="connsiteX1" fmla="*/ 145891 w 969140"/>
                              <a:gd name="connsiteY1" fmla="*/ 0 h 245636"/>
                              <a:gd name="connsiteX2" fmla="*/ 796922 w 969140"/>
                              <a:gd name="connsiteY2" fmla="*/ 1 h 245636"/>
                              <a:gd name="connsiteX3" fmla="*/ 969140 w 969140"/>
                              <a:gd name="connsiteY3" fmla="*/ 245636 h 245636"/>
                              <a:gd name="connsiteX4" fmla="*/ 0 w 969140"/>
                              <a:gd name="connsiteY4" fmla="*/ 235659 h 245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9140" h="245636">
                                <a:moveTo>
                                  <a:pt x="0" y="235659"/>
                                </a:moveTo>
                                <a:lnTo>
                                  <a:pt x="145891" y="0"/>
                                </a:lnTo>
                                <a:lnTo>
                                  <a:pt x="796922" y="1"/>
                                </a:lnTo>
                                <a:lnTo>
                                  <a:pt x="969140" y="245636"/>
                                </a:lnTo>
                                <a:lnTo>
                                  <a:pt x="0" y="2356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rapez 40"/>
                        <wps:cNvSpPr/>
                        <wps:spPr>
                          <a:xfrm rot="16200000" flipV="1">
                            <a:off x="3484245" y="590550"/>
                            <a:ext cx="968784" cy="222252"/>
                          </a:xfrm>
                          <a:custGeom>
                            <a:avLst/>
                            <a:gdLst>
                              <a:gd name="connsiteX0" fmla="*/ 0 w 835025"/>
                              <a:gd name="connsiteY0" fmla="*/ 210820 h 210820"/>
                              <a:gd name="connsiteX1" fmla="*/ 52705 w 835025"/>
                              <a:gd name="connsiteY1" fmla="*/ 0 h 210820"/>
                              <a:gd name="connsiteX2" fmla="*/ 782320 w 835025"/>
                              <a:gd name="connsiteY2" fmla="*/ 0 h 210820"/>
                              <a:gd name="connsiteX3" fmla="*/ 835025 w 835025"/>
                              <a:gd name="connsiteY3" fmla="*/ 210820 h 210820"/>
                              <a:gd name="connsiteX4" fmla="*/ 0 w 835025"/>
                              <a:gd name="connsiteY4" fmla="*/ 210820 h 210820"/>
                              <a:gd name="connsiteX0" fmla="*/ 0 w 931860"/>
                              <a:gd name="connsiteY0" fmla="*/ 210820 h 219835"/>
                              <a:gd name="connsiteX1" fmla="*/ 52705 w 931860"/>
                              <a:gd name="connsiteY1" fmla="*/ 0 h 219835"/>
                              <a:gd name="connsiteX2" fmla="*/ 782320 w 931860"/>
                              <a:gd name="connsiteY2" fmla="*/ 0 h 219835"/>
                              <a:gd name="connsiteX3" fmla="*/ 931860 w 931860"/>
                              <a:gd name="connsiteY3" fmla="*/ 219835 h 219835"/>
                              <a:gd name="connsiteX4" fmla="*/ 0 w 931860"/>
                              <a:gd name="connsiteY4" fmla="*/ 210820 h 219835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82320 w 931860"/>
                              <a:gd name="connsiteY2" fmla="*/ 570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7829 h 276844"/>
                              <a:gd name="connsiteX1" fmla="*/ 114287 w 931860"/>
                              <a:gd name="connsiteY1" fmla="*/ 0 h 276844"/>
                              <a:gd name="connsiteX2" fmla="*/ 759642 w 931860"/>
                              <a:gd name="connsiteY2" fmla="*/ 31209 h 276844"/>
                              <a:gd name="connsiteX3" fmla="*/ 931860 w 931860"/>
                              <a:gd name="connsiteY3" fmla="*/ 276844 h 276844"/>
                              <a:gd name="connsiteX4" fmla="*/ 0 w 931860"/>
                              <a:gd name="connsiteY4" fmla="*/ 267829 h 276844"/>
                              <a:gd name="connsiteX0" fmla="*/ 0 w 931860"/>
                              <a:gd name="connsiteY0" fmla="*/ 265527 h 274542"/>
                              <a:gd name="connsiteX1" fmla="*/ 111456 w 931860"/>
                              <a:gd name="connsiteY1" fmla="*/ 0 h 274542"/>
                              <a:gd name="connsiteX2" fmla="*/ 759642 w 931860"/>
                              <a:gd name="connsiteY2" fmla="*/ 28907 h 274542"/>
                              <a:gd name="connsiteX3" fmla="*/ 931860 w 931860"/>
                              <a:gd name="connsiteY3" fmla="*/ 274542 h 274542"/>
                              <a:gd name="connsiteX4" fmla="*/ 0 w 931860"/>
                              <a:gd name="connsiteY4" fmla="*/ 265527 h 274542"/>
                              <a:gd name="connsiteX0" fmla="*/ 0 w 931860"/>
                              <a:gd name="connsiteY0" fmla="*/ 264494 h 273509"/>
                              <a:gd name="connsiteX1" fmla="*/ 120055 w 931860"/>
                              <a:gd name="connsiteY1" fmla="*/ 0 h 273509"/>
                              <a:gd name="connsiteX2" fmla="*/ 759642 w 931860"/>
                              <a:gd name="connsiteY2" fmla="*/ 27874 h 273509"/>
                              <a:gd name="connsiteX3" fmla="*/ 931860 w 931860"/>
                              <a:gd name="connsiteY3" fmla="*/ 273509 h 273509"/>
                              <a:gd name="connsiteX4" fmla="*/ 0 w 931860"/>
                              <a:gd name="connsiteY4" fmla="*/ 264494 h 273509"/>
                              <a:gd name="connsiteX0" fmla="*/ 0 w 969137"/>
                              <a:gd name="connsiteY0" fmla="*/ 269986 h 273509"/>
                              <a:gd name="connsiteX1" fmla="*/ 157332 w 969137"/>
                              <a:gd name="connsiteY1" fmla="*/ 0 h 273509"/>
                              <a:gd name="connsiteX2" fmla="*/ 796919 w 969137"/>
                              <a:gd name="connsiteY2" fmla="*/ 27874 h 273509"/>
                              <a:gd name="connsiteX3" fmla="*/ 969137 w 969137"/>
                              <a:gd name="connsiteY3" fmla="*/ 273509 h 273509"/>
                              <a:gd name="connsiteX4" fmla="*/ 0 w 969137"/>
                              <a:gd name="connsiteY4" fmla="*/ 269986 h 273509"/>
                              <a:gd name="connsiteX0" fmla="*/ 0 w 969140"/>
                              <a:gd name="connsiteY0" fmla="*/ 263532 h 273509"/>
                              <a:gd name="connsiteX1" fmla="*/ 157335 w 969140"/>
                              <a:gd name="connsiteY1" fmla="*/ 0 h 273509"/>
                              <a:gd name="connsiteX2" fmla="*/ 796922 w 969140"/>
                              <a:gd name="connsiteY2" fmla="*/ 27874 h 273509"/>
                              <a:gd name="connsiteX3" fmla="*/ 969140 w 969140"/>
                              <a:gd name="connsiteY3" fmla="*/ 273509 h 273509"/>
                              <a:gd name="connsiteX4" fmla="*/ 0 w 969140"/>
                              <a:gd name="connsiteY4" fmla="*/ 263532 h 273509"/>
                              <a:gd name="connsiteX0" fmla="*/ 0 w 969140"/>
                              <a:gd name="connsiteY0" fmla="*/ 243477 h 253454"/>
                              <a:gd name="connsiteX1" fmla="*/ 154466 w 969140"/>
                              <a:gd name="connsiteY1" fmla="*/ 0 h 253454"/>
                              <a:gd name="connsiteX2" fmla="*/ 796922 w 969140"/>
                              <a:gd name="connsiteY2" fmla="*/ 7819 h 253454"/>
                              <a:gd name="connsiteX3" fmla="*/ 969140 w 969140"/>
                              <a:gd name="connsiteY3" fmla="*/ 253454 h 253454"/>
                              <a:gd name="connsiteX4" fmla="*/ 0 w 969140"/>
                              <a:gd name="connsiteY4" fmla="*/ 243477 h 253454"/>
                              <a:gd name="connsiteX0" fmla="*/ 0 w 969140"/>
                              <a:gd name="connsiteY0" fmla="*/ 243475 h 253452"/>
                              <a:gd name="connsiteX1" fmla="*/ 148750 w 969140"/>
                              <a:gd name="connsiteY1" fmla="*/ 0 h 253452"/>
                              <a:gd name="connsiteX2" fmla="*/ 796922 w 969140"/>
                              <a:gd name="connsiteY2" fmla="*/ 7817 h 253452"/>
                              <a:gd name="connsiteX3" fmla="*/ 969140 w 969140"/>
                              <a:gd name="connsiteY3" fmla="*/ 253452 h 253452"/>
                              <a:gd name="connsiteX4" fmla="*/ 0 w 969140"/>
                              <a:gd name="connsiteY4" fmla="*/ 243475 h 253452"/>
                              <a:gd name="connsiteX0" fmla="*/ 0 w 969140"/>
                              <a:gd name="connsiteY0" fmla="*/ 243476 h 253453"/>
                              <a:gd name="connsiteX1" fmla="*/ 145884 w 969140"/>
                              <a:gd name="connsiteY1" fmla="*/ 0 h 253453"/>
                              <a:gd name="connsiteX2" fmla="*/ 796922 w 969140"/>
                              <a:gd name="connsiteY2" fmla="*/ 7818 h 253453"/>
                              <a:gd name="connsiteX3" fmla="*/ 969140 w 969140"/>
                              <a:gd name="connsiteY3" fmla="*/ 253453 h 253453"/>
                              <a:gd name="connsiteX4" fmla="*/ 0 w 969140"/>
                              <a:gd name="connsiteY4" fmla="*/ 243476 h 253453"/>
                              <a:gd name="connsiteX0" fmla="*/ 0 w 969140"/>
                              <a:gd name="connsiteY0" fmla="*/ 235658 h 245635"/>
                              <a:gd name="connsiteX1" fmla="*/ 131550 w 969140"/>
                              <a:gd name="connsiteY1" fmla="*/ 9429 h 245635"/>
                              <a:gd name="connsiteX2" fmla="*/ 796922 w 969140"/>
                              <a:gd name="connsiteY2" fmla="*/ 0 h 245635"/>
                              <a:gd name="connsiteX3" fmla="*/ 969140 w 969140"/>
                              <a:gd name="connsiteY3" fmla="*/ 245635 h 245635"/>
                              <a:gd name="connsiteX4" fmla="*/ 0 w 969140"/>
                              <a:gd name="connsiteY4" fmla="*/ 235658 h 245635"/>
                              <a:gd name="connsiteX0" fmla="*/ 0 w 969140"/>
                              <a:gd name="connsiteY0" fmla="*/ 235659 h 245636"/>
                              <a:gd name="connsiteX1" fmla="*/ 145891 w 969140"/>
                              <a:gd name="connsiteY1" fmla="*/ 0 h 245636"/>
                              <a:gd name="connsiteX2" fmla="*/ 796922 w 969140"/>
                              <a:gd name="connsiteY2" fmla="*/ 1 h 245636"/>
                              <a:gd name="connsiteX3" fmla="*/ 969140 w 969140"/>
                              <a:gd name="connsiteY3" fmla="*/ 245636 h 245636"/>
                              <a:gd name="connsiteX4" fmla="*/ 0 w 969140"/>
                              <a:gd name="connsiteY4" fmla="*/ 235659 h 245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9140" h="245636">
                                <a:moveTo>
                                  <a:pt x="0" y="235659"/>
                                </a:moveTo>
                                <a:lnTo>
                                  <a:pt x="145891" y="0"/>
                                </a:lnTo>
                                <a:lnTo>
                                  <a:pt x="796922" y="1"/>
                                </a:lnTo>
                                <a:lnTo>
                                  <a:pt x="969140" y="245636"/>
                                </a:lnTo>
                                <a:lnTo>
                                  <a:pt x="0" y="2356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51" o:spid="_x0000_s1026" style="position:absolute;margin-left:4.65pt;margin-top:23.4pt;width:421.9pt;height:405.4pt;z-index:251700224" coordsize="53581,51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">
                <v:rect id="Prostokąt 32" o:spid="_x0000_s1027" style="position:absolute;left:15316;top:2190;width:23289;height:49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vRcUA&#10;AADbAAAADwAAAGRycy9kb3ducmV2LnhtbESP0WrCQBRE3wv9h+UW+lJ0owUpMRtpCy0WtRjNB1yy&#10;1ySYvRuyq4l+vSsU+jjMzBkmWQymEWfqXG1ZwWQcgSAurK65VJDvv0ZvIJxH1thYJgUXcrBIHx8S&#10;jLXtOaPzzpciQNjFqKDyvo2ldEVFBt3YtsTBO9jOoA+yK6XusA9w08hpFM2kwZrDQoUtfVZUHHcn&#10;o2C79NlvLzeTH3n6WM9W1xxfvnOlnp+G9zkIT4P/D/+1l1rB6xTuX8IP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oi9FxQAAANsAAAAPAAAAAAAAAAAAAAAAAJgCAABkcnMv&#10;ZG93bnJldi54bWxQSwUGAAAAAAQABAD1AAAAigMAAAAA&#10;" filled="f" strokecolor="#7030a0" strokeweight="2pt"/>
                <v:line id="Łącznik prostoliniowy 33" o:spid="_x0000_s1028" style="position:absolute;visibility:visible;mso-wrap-style:square" from="15316,12096" to="38605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2cHsAAAADbAAAADwAAAGRycy9kb3ducmV2LnhtbESPwWrDMBBE74X+g9hCb7UcO5TiRgmh&#10;YPC1Tmivi7WxTK2VkVTb+fsoUOhxmJk3zO6w2lHM5MPgWMEmy0EQd04P3Cs4n+qXNxAhImscHZOC&#10;KwU47B8fdlhpt/AnzW3sRYJwqFCBiXGqpAydIYshcxNx8i7OW4xJ+l5qj0uC21EWef4qLQ6cFgxO&#10;9GGo+2l/rYIwWJL1mNeTaeRlW3wXfm2/lHp+Wo/vICKt8T/81260grKE+5f0A+T+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jdnB7AAAAA2wAAAA8AAAAAAAAAAAAAAAAA&#10;oQIAAGRycy9kb3ducmV2LnhtbFBLBQYAAAAABAAEAPkAAACOAwAAAAA=&#10;" strokecolor="#7030a0" strokeweight="2.25pt"/>
                <v:line id="Łącznik prostoliniowy 34" o:spid="_x0000_s1029" style="position:absolute;visibility:visible;mso-wrap-style:square" from="15316,21907" to="38605,21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QEasAAAADbAAAADwAAAGRycy9kb3ducmV2LnhtbESPwWrDMBBE74X8g9hAb40cx5TiRAkh&#10;YPA1bmmvi7WxTKyVkRTb/fuqUOhxmJk3zOG02EFM5EPvWMF2k4Egbp3uuVPw8V69vIEIEVnj4JgU&#10;fFOA03H1dMBSu5mvNDWxEwnCoUQFJsaxlDK0hiyGjRuJk3dz3mJM0ndSe5wT3A4yz7JXabHntGBw&#10;pIuh9t48rILQW5LVkFWjqeWtyL9yvzSfSj2vl/MeRKQl/of/2rVWsCvg90v6Af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c0BGrAAAAA2wAAAA8AAAAAAAAAAAAAAAAA&#10;oQIAAGRycy9kb3ducmV2LnhtbFBLBQYAAAAABAAEAPkAAACOAwAAAAA=&#10;" strokecolor="#7030a0" strokeweight="2.25pt"/>
                <v:line id="Łącznik prostoliniowy 35" o:spid="_x0000_s1030" style="position:absolute;visibility:visible;mso-wrap-style:square" from="15411,31813" to="38701,3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ih8b8AAADbAAAADwAAAGRycy9kb3ducmV2LnhtbESPQYvCMBSE7wv+h/AEb5raXUWqUWSh&#10;4NUqen00z6bYvJQkq91/b4SFPQ4z8w2z2Q22Ew/yoXWsYD7LQBDXTrfcKDifyukKRIjIGjvHpOCX&#10;Auy2o48NFto9+UiPKjYiQTgUqMDE2BdShtqQxTBzPXHybs5bjEn6RmqPzwS3ncyzbCkttpwWDPb0&#10;bai+Vz9WQWgtybLLyt4c5O0rv+Z+qC5KTcbDfg0i0hD/w3/tg1bwuYD3l/QD5P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Hih8b8AAADbAAAADwAAAAAAAAAAAAAAAACh&#10;AgAAZHJzL2Rvd25yZXYueG1sUEsFBgAAAAAEAAQA+QAAAI0DAAAAAA==&#10;" strokecolor="#7030a0" strokeweight="2.25pt"/>
                <v:line id="Łącznik prostoliniowy 36" o:spid="_x0000_s1031" style="position:absolute;visibility:visible;mso-wrap-style:square" from="15316,41719" to="38605,41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o/hsAAAADbAAAADwAAAGRycy9kb3ducmV2LnhtbESPwWrDMBBE74X8g9hAb40cp5jiRAkh&#10;YPA1bmmvi7WxTKyVkRTb/fuqUOhxmJk3zOG02EFM5EPvWMF2k4Egbp3uuVPw8V69vIEIEVnj4JgU&#10;fFOA03H1dMBSu5mvNDWxEwnCoUQFJsaxlDK0hiyGjRuJk3dz3mJM0ndSe5wT3A4yz7JCWuw5LRgc&#10;6WKovTcPqyD0lmQ1ZNVoanl7zb9yvzSfSj2vl/MeRKQl/of/2rVWsCvg90v6Af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iqP4bAAAAA2wAAAA8AAAAAAAAAAAAAAAAA&#10;oQIAAGRycy9kb3ducmV2LnhtbFBLBQYAAAAABAAEAPkAAACOAwAAAAA=&#10;" strokecolor="#7030a0" strokeweight="2.25pt"/>
                <v:shape id="Pięciokąt foremny 37" o:spid="_x0000_s1032" style="position:absolute;left:37699;top:8477;width:15882;height:15252;rotation:1135880fd;visibility:visible;mso-wrap-style:square;v-text-anchor:middle" coordsize="1588470,1525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D6WsIA&#10;AADbAAAADwAAAGRycy9kb3ducmV2LnhtbESPT2sCMRTE7wW/Q3iCt5rYgpXVKCoteBGsiufH5u0f&#10;3LzETdT12xuh0OMwM79hZovONuJGbagdaxgNFQji3JmaSw3Hw8/7BESIyAYbx6ThQQEW897bDDPj&#10;7vxLt30sRYJwyFBDFaPPpAx5RRbD0Hni5BWutRiTbEtpWrwnuG3kh1JjabHmtFChp3VF+Xl/tRrU&#10;dlw33/50UquLn1wvrtju1oXWg363nIKI1MX/8F97YzR8fsHrS/o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8PpawgAAANsAAAAPAAAAAAAAAAAAAAAAAJgCAABkcnMvZG93&#10;bnJldi54bWxQSwUGAAAAAAQABAD1AAAAhwMAAAAA&#10;" path="m,582842l786446,r802024,599034l1272496,1525901r-972101,l,582842xe" fillcolor="#8064a2 [3207]" strokecolor="#7030a0" strokeweight="2pt">
                  <v:path arrowok="t" o:connecttype="custom" o:connectlocs="0,582601;786280,0;1588135,598786;1272228,1525270;300332,1525270;0,582601" o:connectangles="0,0,0,0,0,0"/>
                </v:shape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Pięciokąt foremny 38" o:spid="_x0000_s1033" type="#_x0000_t56" style="position:absolute;left:-401;top:9335;width:16015;height:1521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Vt8L8A&#10;AADbAAAADwAAAGRycy9kb3ducmV2LnhtbERPzYrCMBC+C/sOYRb2pumqiFajLILsehC0+gBDMzbF&#10;ZlKSaLtvbw6Cx4/vf7XpbSMe5EPtWMH3KANBXDpdc6Xgct4N5yBCRNbYOCYF/xRgs/4YrDDXruMT&#10;PYpYiRTCIUcFJsY2lzKUhiyGkWuJE3d13mJM0FdSe+xSuG3kOMtm0mLNqcFgS1tD5a24WwWHw73b&#10;++nv5FIgHeW2RrM4zZT6+ux/liAi9fEtfrn/tIJJGpu+pB8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dW3wvwAAANsAAAAPAAAAAAAAAAAAAAAAAJgCAABkcnMvZG93bnJl&#10;di54bWxQSwUGAAAAAAQABAD1AAAAhAMAAAAA&#10;" fillcolor="#8064a2 [3207]" strokecolor="#7030a0" strokeweight="2pt"/>
                <v:shape id="Trapez 39" o:spid="_x0000_s1034" style="position:absolute;left:15220;width:23345;height:2199;visibility:visible;mso-wrap-style:square;v-text-anchor:middle" coordsize="2333604,219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T68UA&#10;AADbAAAADwAAAGRycy9kb3ducmV2LnhtbESPQWsCMRSE74X+h/AKXopmq0V0a5QqCEJPa1X09ti8&#10;7i5NXrZJ1O2/N0Khx2FmvmFmi84acSEfGscKXgYZCOLS6YYrBbvPdX8CIkRkjcYxKfilAIv548MM&#10;c+2uXNBlGyuRIBxyVFDH2OZShrImi2HgWuLkfTlvMSbpK6k9XhPcGjnMsrG02HBaqLGlVU3l9/Zs&#10;FZy8/Tkcd+b59eOwXha4N8Oi3SvVe+re30BE6uJ/+K+90QpGU7h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hPrxQAAANsAAAAPAAAAAAAAAAAAAAAAAJgCAABkcnMv&#10;ZG93bnJldi54bWxQSwUGAAAAAAQABAD1AAAAigMAAAAA&#10;" path="m,219807l402457,,1953762,r379842,219807l,219807xe" filled="f" strokecolor="#7030a0" strokeweight="1pt">
                  <v:path arrowok="t" o:connecttype="custom" o:connectlocs="0,219904;402599,0;1954452,0;2334428,219904;0,219904" o:connectangles="0,0,0,0,0"/>
                </v:shape>
                <v:shape id="Trapez 40" o:spid="_x0000_s1035" style="position:absolute;left:9219;top:5810;width:9691;height:2455;rotation:-90;visibility:visible;mso-wrap-style:square;v-text-anchor:middle" coordsize="969140,245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0VasIA&#10;AADbAAAADwAAAGRycy9kb3ducmV2LnhtbERPTWvCQBC9F/oflin0VjcWCZK6ighi8JSkXryN2TFJ&#10;zc7G7DZJ/717EHp8vO/VZjKtGKh3jWUF81kEgri0uuFKwel7/7EE4TyyxtYyKfgjB5v168sKE21H&#10;zmkofCVCCLsEFdTed4mUrqzJoJvZjjhwV9sb9AH2ldQ9jiHctPIzimJpsOHQUGNHu5rKW/FrFFwO&#10;Wbe7Rvl9Kn7SY76Ns/vyPCr1/jZtv0B4mvy/+OlOtYJFWB++h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RVqwgAAANsAAAAPAAAAAAAAAAAAAAAAAJgCAABkcnMvZG93&#10;bnJldi54bWxQSwUGAAAAAAQABAD1AAAAhwMAAAAA&#10;" path="m,235658l131550,9429,796922,,969140,245635,,235658xe" filled="f" strokecolor="#7030a0" strokeweight="1pt">
                  <v:path arrowok="t" o:connecttype="custom" o:connectlocs="0,235575;131532,9426;796815,0;969010,245549;0,235575" o:connectangles="0,0,0,0,0"/>
                </v:shape>
                <v:shape id="Trapez 40" o:spid="_x0000_s1036" style="position:absolute;left:9220;top:25526;width:9690;height:2455;rotation:-90;visibility:visible;mso-wrap-style:square;v-text-anchor:middle" coordsize="969140,245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Gw8cUA&#10;AADbAAAADwAAAGRycy9kb3ducmV2LnhtbESPQWvCQBSE7wX/w/IK3uomRURSNyEIUvFkUi/entln&#10;kjb7NmZXk/77bqHQ4zAz3zCbbDKdeNDgWssK4kUEgriyuuVawelj97IG4Tyyxs4yKfgmB1k6e9pg&#10;ou3IBT1KX4sAYZeggsb7PpHSVQ0ZdAvbEwfvageDPsihlnrAMcBNJ1+jaCUNthwWGuxp21D1Vd6N&#10;gsv7sd9eo+I2lZ/7Q5Gvjrf1eVRq/jzlbyA8Tf4//NfeawXLGH6/hB8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bDxxQAAANsAAAAPAAAAAAAAAAAAAAAAAJgCAABkcnMv&#10;ZG93bnJldi54bWxQSwUGAAAAAAQABAD1AAAAigMAAAAA&#10;" path="m,235658l131550,9429,796922,,969140,245635,,235658xe" filled="f" strokecolor="#7030a0" strokeweight="1pt">
                  <v:path arrowok="t" o:connecttype="custom" o:connectlocs="0,235575;131532,9426;796815,0;969010,245549;0,235575" o:connectangles="0,0,0,0,0"/>
                </v:shape>
                <v:shape id="Trapez 40" o:spid="_x0000_s1037" style="position:absolute;left:9124;top:35338;width:9911;height:2422;rotation:-90;visibility:visible;mso-wrap-style:square;v-text-anchor:middle" coordsize="969140,245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uhsMA&#10;AADbAAAADwAAAGRycy9kb3ducmV2LnhtbESPQYvCMBSE78L+h/AW9mZTZRGpRhFhWfFkq5e9vW2e&#10;bbV5qU209d8bQfA4zMw3zHzZm1rcqHWVZQWjKAZBnFtdcaHgsP8ZTkE4j6yxtkwK7uRgufgYzDHR&#10;tuOUbpkvRICwS1BB6X2TSOnykgy6yDbEwTva1qAPsi2kbrELcFPLcRxPpMGKw0KJDa1Lys/Z1Sj4&#10;/90162OcXvrstNmmq8nuMv3rlPr67FczEJ56/w6/2hut4Hs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MuhsMAAADbAAAADwAAAAAAAAAAAAAAAACYAgAAZHJzL2Rv&#10;d25yZXYueG1sUEsFBgAAAAAEAAQA9QAAAIgDAAAAAA==&#10;" path="m,235658l131550,9429,796922,,969140,245635,,235658xe" filled="f" strokecolor="#7030a0" strokeweight="1pt">
                  <v:path arrowok="t" o:connecttype="custom" o:connectlocs="0,232405;134536,9299;815011,0;991138,242244;0,232405" o:connectangles="0,0,0,0,0"/>
                </v:shape>
                <v:shape id="Trapez 40" o:spid="_x0000_s1038" style="position:absolute;left:9124;top:45244;width:9911;height:2422;rotation:-90;visibility:visible;mso-wrap-style:square;v-text-anchor:middle" coordsize="969140,245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+LHcQA&#10;AADbAAAADwAAAGRycy9kb3ducmV2LnhtbESPQYvCMBSE74L/ITzBm6a6i0jXKCKI4slWL97eNs+2&#10;u81LbbK2+++NIHgcZuYbZrHqTCXu1LjSsoLJOAJBnFldcq7gfNqO5iCcR9ZYWSYF/+Rgtez3Fhhr&#10;23JC99TnIkDYxaig8L6OpXRZQQbd2NbEwbvaxqAPssmlbrANcFPJaRTNpMGSw0KBNW0Kyn7TP6Pg&#10;e3esN9couXXpz/6QrGfH2/zSKjUcdOsvEJ46/w6/2nut4PMDnl/C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vix3EAAAA2wAAAA8AAAAAAAAAAAAAAAAAmAIAAGRycy9k&#10;b3ducmV2LnhtbFBLBQYAAAAABAAEAPUAAACJAwAAAAA=&#10;" path="m,235658l131550,9429,796922,,969140,245635,,235658xe" filled="f" strokecolor="#7030a0" strokeweight="1pt">
                  <v:path arrowok="t" o:connecttype="custom" o:connectlocs="0,232405;134536,9299;815011,0;991138,242244;0,232405" o:connectangles="0,0,0,0,0"/>
                </v:shape>
                <v:shape id="Trapez 40" o:spid="_x0000_s1039" style="position:absolute;left:34842;top:45529;width:9695;height:2223;rotation:90;flip:y;visibility:visible;mso-wrap-style:square;v-text-anchor:middle" coordsize="969995,245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ZzZcUA&#10;AADbAAAADwAAAGRycy9kb3ducmV2LnhtbESPQWvCQBSE7wX/w/IEb82mokXTrCKCkIPQNnrx9si+&#10;JqHZtzG7MbG/vlsoeBxm5hsm3Y6mETfqXG1ZwUsUgyAurK65VHA+HZ5XIJxH1thYJgV3crDdTJ5S&#10;TLQd+JNuuS9FgLBLUEHlfZtI6YqKDLrItsTB+7KdQR9kV0rd4RDgppHzOH6VBmsOCxW2tK+o+M57&#10;o+CI56y/ZvnHcn1Z/7xn1A/LEyk1m467NxCeRv8I/7czrWCxgL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VnNlxQAAANsAAAAPAAAAAAAAAAAAAAAAAJgCAABkcnMv&#10;ZG93bnJldi54bWxQSwUGAAAAAAQABAD1AAAAigMAAAAA&#10;" path="m,236975l146746,,797777,1,969995,245636,,236975xe" filled="f" strokecolor="#7030a0" strokeweight="1pt">
                  <v:path arrowok="t" o:connecttype="custom" o:connectlocs="0,214414;146675,0;797390,1;969524,222250;0,214414" o:connectangles="0,0,0,0,0"/>
                </v:shape>
                <v:shape id="Trapez 40" o:spid="_x0000_s1040" style="position:absolute;left:34842;top:35528;width:9684;height:2222;rotation:90;flip:y;visibility:visible;mso-wrap-style:square;v-text-anchor:middle" coordsize="969140,245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wycIA&#10;AADbAAAADwAAAGRycy9kb3ducmV2LnhtbESPwWrDMBBE74H+g9hCbrFc05bgRgkhNNCcTGNDr4u1&#10;tUWtlbCU2Pn7qFDocZh5M8xmN9tBXGkMxrGCpywHQdw6bbhT0NTH1RpEiMgaB8ek4EYBdtuHxQZL&#10;7Sb+pOs5diKVcChRQR+jL6UMbU8WQ+Y8cfK+3WgxJjl2Uo84pXI7yCLPX6VFw2mhR0+Hntqf88Uq&#10;eB7qqi6+9n72Bb870xwqPBmllo/z/g1EpDn+h//oD524F/j9kn6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fDJwgAAANsAAAAPAAAAAAAAAAAAAAAAAJgCAABkcnMvZG93&#10;bnJldi54bWxQSwUGAAAAAAQABAD1AAAAhwMAAAAA&#10;" path="m,235659l145891,,796922,1,969140,245636,,235659xe" filled="f" strokecolor="#7030a0" strokeweight="1pt">
                  <v:path arrowok="t" o:connecttype="custom" o:connectlocs="0,213223;145776,0;796293,1;968375,222250;0,213223" o:connectangles="0,0,0,0,0"/>
                </v:shape>
                <v:shape id="Trapez 40" o:spid="_x0000_s1041" style="position:absolute;left:34842;top:25622;width:9688;height:2222;rotation:90;flip:y;visibility:visible;mso-wrap-style:square;v-text-anchor:middle" coordsize="969140,245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tuvsIA&#10;AADbAAAADwAAAGRycy9kb3ducmV2LnhtbESPwWrDMBBE74X8g9hAb41cU0JxogRjUmhOoXEg18Xa&#10;2KLWSliK7fx9VSj0OMy8GWa7n20vRhqCcazgdZWBIG6cNtwquNQfL+8gQkTW2DsmBQ8KsN8tnrZY&#10;aDfxF43n2IpUwqFABV2MvpAyNB1ZDCvniZN3c4PFmOTQSj3glMptL/MsW0uLhtNCh56qjprv890q&#10;eOvrU51fSz/7nA/OXKoTHo1Sz8u53ICINMf/8B/9qRO3ht8v6Q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C26+wgAAANsAAAAPAAAAAAAAAAAAAAAAAJgCAABkcnMvZG93&#10;bnJldi54bWxQSwUGAAAAAAQABAD1AAAAhwMAAAAA&#10;" path="m,235659l145891,,796922,1,969140,245636,,235659xe" filled="f" strokecolor="#7030a0" strokeweight="1pt">
                  <v:path arrowok="t" o:connecttype="custom" o:connectlocs="0,213225;145837,0;796629,1;968784,222252;0,213225" o:connectangles="0,0,0,0,0"/>
                </v:shape>
                <v:shape id="Trapez 40" o:spid="_x0000_s1042" style="position:absolute;left:34842;top:5905;width:9688;height:2222;rotation:90;flip:y;visibility:visible;mso-wrap-style:square;v-text-anchor:middle" coordsize="969140,245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fLJcIA&#10;AADbAAAADwAAAGRycy9kb3ducmV2LnhtbESPwWrDMBBE74H+g9hCbrFcU9rgRgkhNNCcTGNDr4u1&#10;tUWtlbCU2Pn7qFDocZh5M8xmN9tBXGkMxrGCpywHQdw6bbhT0NTH1RpEiMgaB8ek4EYBdtuHxQZL&#10;7Sb+pOs5diKVcChRQR+jL6UMbU8WQ+Y8cfK+3WgxJjl2Uo84pXI7yCLPX6RFw2mhR0+Hntqf88Uq&#10;eB7qqi6+9n72Bb870xwqPBmllo/z/g1EpDn+h//oD524V/j9kn6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R8slwgAAANsAAAAPAAAAAAAAAAAAAAAAAJgCAABkcnMvZG93&#10;bnJldi54bWxQSwUGAAAAAAQABAD1AAAAhwMAAAAA&#10;" path="m,235659l145891,,796922,1,969140,245636,,235659xe" filled="f" strokecolor="#7030a0" strokeweight="1pt">
                  <v:path arrowok="t" o:connecttype="custom" o:connectlocs="0,213225;145837,0;796629,1;968784,222252;0,213225" o:connectangles="0,0,0,0,0"/>
                </v:shape>
              </v:group>
            </w:pict>
          </mc:Fallback>
        </mc:AlternateContent>
      </w:r>
    </w:p>
    <w:p w:rsidR="00941317" w:rsidRPr="00A966BE" w:rsidRDefault="00941317" w:rsidP="00A966BE"/>
    <w:p w:rsidR="00941317" w:rsidRDefault="00941317" w:rsidP="00A966BE"/>
    <w:p w:rsidR="00941317" w:rsidRDefault="00941317" w:rsidP="00A966BE"/>
    <w:p w:rsidR="00941317" w:rsidRDefault="00941317" w:rsidP="00A966BE"/>
    <w:p w:rsidR="00941317" w:rsidRDefault="00941317" w:rsidP="00A966BE">
      <w:bookmarkStart w:id="0" w:name="_GoBack"/>
      <w:bookmarkEnd w:id="0"/>
    </w:p>
    <w:p w:rsidR="00941317" w:rsidRDefault="00941317" w:rsidP="00A966BE"/>
    <w:p w:rsidR="00AC79E1" w:rsidRPr="00A966BE" w:rsidRDefault="00AC79E1" w:rsidP="00AC79E1"/>
    <w:sectPr w:rsidR="00AC79E1" w:rsidRPr="00A966BE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258" w:rsidRDefault="00582258">
      <w:pPr>
        <w:spacing w:after="0" w:line="240" w:lineRule="auto"/>
      </w:pPr>
      <w:r>
        <w:separator/>
      </w:r>
    </w:p>
  </w:endnote>
  <w:endnote w:type="continuationSeparator" w:id="0">
    <w:p w:rsidR="00582258" w:rsidRDefault="0058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258" w:rsidRDefault="00582258">
      <w:pPr>
        <w:spacing w:after="0" w:line="240" w:lineRule="auto"/>
      </w:pPr>
      <w:r>
        <w:separator/>
      </w:r>
    </w:p>
  </w:footnote>
  <w:footnote w:type="continuationSeparator" w:id="0">
    <w:p w:rsidR="00582258" w:rsidRDefault="0058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17" w:rsidRDefault="00B9568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A966BE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Przykłady graniastosłupa</w:t>
                          </w:r>
                          <w:r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  <w:r w:rsidRPr="00A966BE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Przykłady graniastosłupa</w:t>
                    </w:r>
                    <w:r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45028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941317" w:rsidRDefault="00941317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941317" w:rsidRDefault="00941317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4E66D21"/>
    <w:multiLevelType w:val="hybridMultilevel"/>
    <w:tmpl w:val="99AE49F4"/>
    <w:lvl w:ilvl="0" w:tplc="BBDC6906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E36C0A" w:themeColor="accent6" w:themeShade="BF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2C30889E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3420810"/>
    <w:multiLevelType w:val="hybridMultilevel"/>
    <w:tmpl w:val="0D58321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C2532B2"/>
    <w:multiLevelType w:val="hybridMultilevel"/>
    <w:tmpl w:val="A846F162"/>
    <w:lvl w:ilvl="0" w:tplc="577C9AF6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8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17"/>
  </w:num>
  <w:num w:numId="18">
    <w:abstractNumId w:val="16"/>
  </w:num>
  <w:num w:numId="19">
    <w:abstractNumId w:val="9"/>
  </w:num>
  <w:num w:numId="20">
    <w:abstractNumId w:val="18"/>
  </w:num>
  <w:num w:numId="21">
    <w:abstractNumId w:val="12"/>
  </w:num>
  <w:num w:numId="22">
    <w:abstractNumId w:val="5"/>
  </w:num>
  <w:num w:numId="23">
    <w:abstractNumId w:val="6"/>
  </w:num>
  <w:num w:numId="24">
    <w:abstractNumId w:val="13"/>
  </w:num>
  <w:num w:numId="25">
    <w:abstractNumId w:val="11"/>
  </w:num>
  <w:num w:numId="26">
    <w:abstractNumId w:val="14"/>
  </w:num>
  <w:num w:numId="27">
    <w:abstractNumId w:val="15"/>
  </w:num>
  <w:num w:numId="28">
    <w:abstractNumId w:val="1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76CB7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555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715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18A0"/>
    <w:rsid w:val="00533D49"/>
    <w:rsid w:val="00541E77"/>
    <w:rsid w:val="00567D35"/>
    <w:rsid w:val="00570148"/>
    <w:rsid w:val="00573FD3"/>
    <w:rsid w:val="00576739"/>
    <w:rsid w:val="00582258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B3C0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D2E3D"/>
    <w:rsid w:val="007D3C57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1317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C79E1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206C"/>
    <w:rsid w:val="00B9568B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55C0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0B3D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7</cp:revision>
  <cp:lastPrinted>2013-08-26T10:46:00Z</cp:lastPrinted>
  <dcterms:created xsi:type="dcterms:W3CDTF">2013-08-26T10:30:00Z</dcterms:created>
  <dcterms:modified xsi:type="dcterms:W3CDTF">2013-08-26T10:51:00Z</dcterms:modified>
</cp:coreProperties>
</file>